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BE1" w:rsidRPr="00AD0BE1" w:rsidRDefault="00AD0BE1" w:rsidP="00AD0BE1">
      <w:pPr>
        <w:pageBreakBefore/>
        <w:jc w:val="center"/>
        <w:rPr>
          <w:rFonts w:ascii="Times New Roman" w:hAnsi="Times New Roman" w:cs="Times New Roman"/>
          <w:sz w:val="28"/>
          <w:szCs w:val="28"/>
          <w:lang w:val="uk-UA"/>
        </w:rPr>
      </w:pPr>
      <w:r w:rsidRPr="00AD0BE1">
        <w:rPr>
          <w:rFonts w:ascii="Times New Roman" w:hAnsi="Times New Roman" w:cs="Times New Roman"/>
          <w:noProof/>
          <w:sz w:val="28"/>
          <w:szCs w:val="28"/>
          <w:lang w:bidi="ne-NP"/>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AD0BE1" w:rsidRPr="00AD0BE1" w:rsidRDefault="00AD0BE1" w:rsidP="00AD0BE1">
      <w:pPr>
        <w:jc w:val="center"/>
        <w:rPr>
          <w:rFonts w:ascii="Times New Roman" w:hAnsi="Times New Roman" w:cs="Times New Roman"/>
          <w:b/>
          <w:bCs/>
          <w:sz w:val="8"/>
          <w:szCs w:val="8"/>
          <w:lang w:val="uk-UA"/>
        </w:rPr>
      </w:pPr>
    </w:p>
    <w:p w:rsidR="00AD0BE1" w:rsidRPr="00AD0BE1" w:rsidRDefault="00AD0BE1" w:rsidP="00AD0BE1">
      <w:pPr>
        <w:jc w:val="center"/>
        <w:rPr>
          <w:rFonts w:ascii="Times New Roman" w:hAnsi="Times New Roman" w:cs="Times New Roman"/>
          <w:b/>
          <w:bCs/>
          <w:sz w:val="28"/>
          <w:szCs w:val="28"/>
        </w:rPr>
      </w:pPr>
      <w:r w:rsidRPr="00AD0BE1">
        <w:rPr>
          <w:rFonts w:ascii="Times New Roman" w:hAnsi="Times New Roman" w:cs="Times New Roman"/>
          <w:b/>
          <w:bCs/>
          <w:sz w:val="28"/>
          <w:szCs w:val="28"/>
        </w:rPr>
        <w:t>НЕДРИГАЙЛІВСЬКА РАЙОННА ДЕРЖАВНА АДМІНІСТРАЦІЯ</w:t>
      </w:r>
    </w:p>
    <w:p w:rsidR="00AD0BE1" w:rsidRPr="00AD0BE1" w:rsidRDefault="00AD0BE1" w:rsidP="00AD0BE1">
      <w:pPr>
        <w:spacing w:after="120"/>
        <w:jc w:val="center"/>
        <w:rPr>
          <w:rFonts w:ascii="Times New Roman" w:hAnsi="Times New Roman" w:cs="Times New Roman"/>
          <w:b/>
          <w:bCs/>
          <w:sz w:val="40"/>
          <w:szCs w:val="40"/>
        </w:rPr>
      </w:pPr>
      <w:r w:rsidRPr="00AD0BE1">
        <w:rPr>
          <w:rFonts w:ascii="Times New Roman" w:hAnsi="Times New Roman" w:cs="Times New Roman"/>
          <w:b/>
          <w:bCs/>
          <w:sz w:val="40"/>
          <w:szCs w:val="40"/>
        </w:rPr>
        <w:t>Р О З П О Р Я Д Ж Е Н Н Я</w:t>
      </w:r>
    </w:p>
    <w:p w:rsidR="00AD0BE1" w:rsidRPr="00AD0BE1" w:rsidRDefault="00AD0BE1" w:rsidP="00AD0BE1">
      <w:pPr>
        <w:spacing w:after="120"/>
        <w:jc w:val="center"/>
        <w:rPr>
          <w:rFonts w:ascii="Times New Roman" w:hAnsi="Times New Roman" w:cs="Times New Roman"/>
          <w:b/>
          <w:bCs/>
          <w:sz w:val="28"/>
          <w:szCs w:val="28"/>
          <w:lang w:val="uk-UA"/>
        </w:rPr>
      </w:pPr>
      <w:r w:rsidRPr="00AD0BE1">
        <w:rPr>
          <w:rFonts w:ascii="Times New Roman" w:hAnsi="Times New Roman" w:cs="Times New Roman"/>
          <w:b/>
          <w:bCs/>
          <w:sz w:val="28"/>
          <w:szCs w:val="28"/>
        </w:rPr>
        <w:t>ГОЛОВИ НЕДРИГАЙЛІВСЬКОЇ РАЙОННОЇ ДЕРЖАВНОЇ   АДМІНІСТРАЦІЇ</w:t>
      </w:r>
    </w:p>
    <w:p w:rsidR="00AD0BE1" w:rsidRPr="00AD0BE1" w:rsidRDefault="00AD0BE1" w:rsidP="00F4421A">
      <w:pPr>
        <w:rPr>
          <w:rFonts w:ascii="Times New Roman" w:hAnsi="Times New Roman" w:cs="Times New Roman"/>
          <w:sz w:val="8"/>
          <w:szCs w:val="8"/>
          <w:lang w:val="uk-UA"/>
        </w:rPr>
      </w:pPr>
    </w:p>
    <w:p w:rsidR="00F4421A" w:rsidRPr="00FB3E0A" w:rsidRDefault="00FA56DB" w:rsidP="00F4421A">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C2BE2">
        <w:rPr>
          <w:rFonts w:ascii="Times New Roman" w:hAnsi="Times New Roman" w:cs="Times New Roman"/>
          <w:sz w:val="28"/>
          <w:szCs w:val="28"/>
          <w:lang w:val="uk-UA"/>
        </w:rPr>
        <w:t>03.01.2017</w:t>
      </w:r>
      <w:r w:rsidR="00F4421A" w:rsidRPr="00FA56DB">
        <w:rPr>
          <w:rFonts w:ascii="Times New Roman" w:hAnsi="Times New Roman" w:cs="Times New Roman"/>
          <w:sz w:val="28"/>
          <w:szCs w:val="28"/>
          <w:lang w:val="uk-UA"/>
        </w:rPr>
        <w:t xml:space="preserve">                        </w:t>
      </w:r>
      <w:r w:rsidR="00F4421A">
        <w:rPr>
          <w:rFonts w:ascii="Times New Roman" w:hAnsi="Times New Roman" w:cs="Times New Roman"/>
          <w:sz w:val="28"/>
          <w:szCs w:val="28"/>
          <w:lang w:val="uk-UA"/>
        </w:rPr>
        <w:t xml:space="preserve">    </w:t>
      </w:r>
      <w:r w:rsidR="00F4421A" w:rsidRPr="00FA56DB">
        <w:rPr>
          <w:rFonts w:ascii="Times New Roman" w:hAnsi="Times New Roman" w:cs="Times New Roman"/>
          <w:sz w:val="28"/>
          <w:szCs w:val="28"/>
          <w:lang w:val="uk-UA"/>
        </w:rPr>
        <w:t xml:space="preserve"> </w:t>
      </w:r>
      <w:r w:rsidR="001C2BE2">
        <w:rPr>
          <w:rFonts w:ascii="Times New Roman" w:hAnsi="Times New Roman" w:cs="Times New Roman"/>
          <w:sz w:val="28"/>
          <w:szCs w:val="28"/>
          <w:lang w:val="uk-UA"/>
        </w:rPr>
        <w:t xml:space="preserve">    </w:t>
      </w:r>
      <w:r w:rsidR="00F4421A" w:rsidRPr="00FA56DB">
        <w:rPr>
          <w:rFonts w:ascii="Times New Roman" w:hAnsi="Times New Roman" w:cs="Times New Roman"/>
          <w:sz w:val="28"/>
          <w:szCs w:val="28"/>
          <w:lang w:val="uk-UA"/>
        </w:rPr>
        <w:t xml:space="preserve"> </w:t>
      </w:r>
      <w:r w:rsidR="00F4421A" w:rsidRPr="004D6617">
        <w:rPr>
          <w:rFonts w:ascii="Times New Roman" w:hAnsi="Times New Roman" w:cs="Times New Roman"/>
          <w:sz w:val="28"/>
          <w:szCs w:val="28"/>
          <w:lang w:val="uk-UA"/>
        </w:rPr>
        <w:t>смт</w:t>
      </w:r>
      <w:r w:rsidR="00F4421A">
        <w:rPr>
          <w:rFonts w:ascii="Times New Roman" w:hAnsi="Times New Roman" w:cs="Times New Roman"/>
          <w:sz w:val="28"/>
          <w:szCs w:val="28"/>
          <w:lang w:val="uk-UA"/>
        </w:rPr>
        <w:t xml:space="preserve"> </w:t>
      </w:r>
      <w:r w:rsidR="00F4421A" w:rsidRPr="004D6617">
        <w:rPr>
          <w:rFonts w:ascii="Times New Roman" w:hAnsi="Times New Roman" w:cs="Times New Roman"/>
          <w:sz w:val="28"/>
          <w:szCs w:val="28"/>
          <w:lang w:val="uk-UA"/>
        </w:rPr>
        <w:t>Недригайлів</w:t>
      </w:r>
      <w:r w:rsidR="00F4421A" w:rsidRPr="00FA56DB">
        <w:rPr>
          <w:rFonts w:ascii="Times New Roman" w:hAnsi="Times New Roman" w:cs="Times New Roman"/>
          <w:sz w:val="28"/>
          <w:szCs w:val="28"/>
          <w:lang w:val="uk-UA"/>
        </w:rPr>
        <w:t xml:space="preserve">                       </w:t>
      </w:r>
      <w:r w:rsidR="00F4421A">
        <w:rPr>
          <w:rFonts w:ascii="Times New Roman" w:hAnsi="Times New Roman" w:cs="Times New Roman"/>
          <w:sz w:val="28"/>
          <w:szCs w:val="28"/>
          <w:lang w:val="uk-UA"/>
        </w:rPr>
        <w:t xml:space="preserve">     </w:t>
      </w:r>
      <w:r w:rsidR="00AD0BE1">
        <w:rPr>
          <w:rFonts w:ascii="Times New Roman" w:hAnsi="Times New Roman" w:cs="Times New Roman"/>
          <w:sz w:val="28"/>
          <w:szCs w:val="28"/>
          <w:lang w:val="uk-UA"/>
        </w:rPr>
        <w:t xml:space="preserve"> </w:t>
      </w:r>
      <w:r w:rsidR="00F4421A">
        <w:rPr>
          <w:rFonts w:ascii="Times New Roman" w:hAnsi="Times New Roman" w:cs="Times New Roman"/>
          <w:sz w:val="28"/>
          <w:szCs w:val="28"/>
          <w:lang w:val="uk-UA"/>
        </w:rPr>
        <w:t xml:space="preserve">  </w:t>
      </w:r>
      <w:r w:rsidR="00F4421A" w:rsidRPr="00FA56DB">
        <w:rPr>
          <w:rFonts w:ascii="Times New Roman" w:hAnsi="Times New Roman" w:cs="Times New Roman"/>
          <w:sz w:val="28"/>
          <w:szCs w:val="28"/>
          <w:lang w:val="uk-UA"/>
        </w:rPr>
        <w:t xml:space="preserve"> № </w:t>
      </w:r>
      <w:r w:rsidR="001C2BE2">
        <w:rPr>
          <w:rFonts w:ascii="Times New Roman" w:hAnsi="Times New Roman" w:cs="Times New Roman"/>
          <w:sz w:val="28"/>
          <w:szCs w:val="28"/>
          <w:lang w:val="uk-UA"/>
        </w:rPr>
        <w:t xml:space="preserve"> 4</w:t>
      </w:r>
      <w:r w:rsidR="00941CAF">
        <w:rPr>
          <w:rFonts w:ascii="Times New Roman" w:hAnsi="Times New Roman" w:cs="Times New Roman"/>
          <w:sz w:val="28"/>
          <w:szCs w:val="28"/>
          <w:lang w:val="uk-UA"/>
        </w:rPr>
        <w:t>-</w:t>
      </w:r>
      <w:r w:rsidR="00F4421A" w:rsidRPr="00FA56DB">
        <w:rPr>
          <w:rFonts w:ascii="Times New Roman" w:hAnsi="Times New Roman" w:cs="Times New Roman"/>
          <w:sz w:val="28"/>
          <w:szCs w:val="28"/>
          <w:lang w:val="uk-UA"/>
        </w:rPr>
        <w:t>ОД</w:t>
      </w:r>
    </w:p>
    <w:p w:rsidR="00F4421A" w:rsidRPr="009C321F" w:rsidRDefault="00F4421A" w:rsidP="00F4421A">
      <w:pPr>
        <w:pStyle w:val="4"/>
        <w:keepNext w:val="0"/>
        <w:widowControl/>
        <w:tabs>
          <w:tab w:val="left" w:pos="3969"/>
        </w:tabs>
        <w:spacing w:before="0"/>
        <w:ind w:left="0" w:right="5663" w:firstLine="0"/>
      </w:pPr>
    </w:p>
    <w:p w:rsidR="00F4421A" w:rsidRDefault="00F4421A" w:rsidP="00F4421A">
      <w:pPr>
        <w:pStyle w:val="4"/>
        <w:keepNext w:val="0"/>
        <w:widowControl/>
        <w:tabs>
          <w:tab w:val="left" w:pos="3969"/>
        </w:tabs>
        <w:spacing w:before="0"/>
        <w:ind w:left="0" w:right="5102" w:firstLine="0"/>
        <w:jc w:val="left"/>
      </w:pPr>
      <w:r>
        <w:t>Про затвердження Регламенту</w:t>
      </w:r>
      <w:r w:rsidRPr="001669E7">
        <w:t xml:space="preserve"> </w:t>
      </w:r>
      <w:r>
        <w:t>Недригайлівської</w:t>
      </w:r>
      <w:r w:rsidRPr="00FA7409">
        <w:t xml:space="preserve"> </w:t>
      </w:r>
      <w:r>
        <w:t>районної</w:t>
      </w:r>
    </w:p>
    <w:p w:rsidR="00F4421A" w:rsidRPr="009C321F" w:rsidRDefault="00F4421A" w:rsidP="00F4421A">
      <w:pPr>
        <w:pStyle w:val="4"/>
        <w:keepNext w:val="0"/>
        <w:widowControl/>
        <w:tabs>
          <w:tab w:val="left" w:pos="3969"/>
        </w:tabs>
        <w:spacing w:before="0"/>
        <w:ind w:left="0" w:right="5102" w:firstLine="0"/>
        <w:jc w:val="left"/>
      </w:pPr>
      <w:r w:rsidRPr="009C321F">
        <w:t>державної адміністрації</w:t>
      </w:r>
    </w:p>
    <w:p w:rsidR="00F4421A" w:rsidRPr="009C321F" w:rsidRDefault="00F4421A" w:rsidP="00F4421A">
      <w:pPr>
        <w:spacing w:after="0" w:line="240" w:lineRule="auto"/>
        <w:rPr>
          <w:rFonts w:ascii="Times New Roman" w:hAnsi="Times New Roman" w:cs="Times New Roman"/>
          <w:sz w:val="28"/>
          <w:szCs w:val="28"/>
          <w:lang w:val="uk-UA"/>
        </w:rPr>
      </w:pPr>
    </w:p>
    <w:p w:rsidR="00F4421A" w:rsidRPr="00A50CE2" w:rsidRDefault="00F4421A" w:rsidP="00F4421A">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C321F">
        <w:rPr>
          <w:rFonts w:ascii="Times New Roman" w:hAnsi="Times New Roman" w:cs="Times New Roman"/>
          <w:sz w:val="28"/>
          <w:szCs w:val="28"/>
          <w:lang w:val="uk-UA"/>
        </w:rPr>
        <w:t xml:space="preserve">Відповідно до статей 6, 39, 45 Закону України «Про місцеві державні адміністрації», Типового регламенту місцевої державної адміністрації, затвердженого постановою </w:t>
      </w:r>
      <w:r w:rsidRPr="00A50CE2">
        <w:rPr>
          <w:rFonts w:ascii="Times New Roman" w:hAnsi="Times New Roman" w:cs="Times New Roman"/>
          <w:sz w:val="28"/>
          <w:szCs w:val="28"/>
          <w:lang w:val="uk-UA"/>
        </w:rPr>
        <w:t>Кабінету Міністрів України від 11 грудня 1999</w:t>
      </w:r>
      <w:r w:rsidRPr="009C321F">
        <w:rPr>
          <w:rFonts w:ascii="Times New Roman" w:hAnsi="Times New Roman" w:cs="Times New Roman"/>
          <w:sz w:val="28"/>
          <w:szCs w:val="28"/>
        </w:rPr>
        <w:t> </w:t>
      </w:r>
      <w:r w:rsidRPr="00A50CE2">
        <w:rPr>
          <w:rFonts w:ascii="Times New Roman" w:hAnsi="Times New Roman" w:cs="Times New Roman"/>
          <w:sz w:val="28"/>
          <w:szCs w:val="28"/>
          <w:lang w:val="uk-UA"/>
        </w:rPr>
        <w:t>р.  №</w:t>
      </w:r>
      <w:r w:rsidRPr="009C321F">
        <w:rPr>
          <w:rFonts w:ascii="Times New Roman" w:hAnsi="Times New Roman" w:cs="Times New Roman"/>
          <w:sz w:val="28"/>
          <w:szCs w:val="28"/>
        </w:rPr>
        <w:t> </w:t>
      </w:r>
      <w:r w:rsidRPr="00A50CE2">
        <w:rPr>
          <w:rFonts w:ascii="Times New Roman" w:hAnsi="Times New Roman" w:cs="Times New Roman"/>
          <w:sz w:val="28"/>
          <w:szCs w:val="28"/>
          <w:lang w:val="uk-UA"/>
        </w:rPr>
        <w:t xml:space="preserve">2263 (зі змінами),  з метою врегулювання основних питань організації діяльності </w:t>
      </w:r>
      <w:r>
        <w:rPr>
          <w:rFonts w:ascii="Times New Roman" w:hAnsi="Times New Roman" w:cs="Times New Roman"/>
          <w:sz w:val="28"/>
          <w:szCs w:val="28"/>
          <w:lang w:val="uk-UA"/>
        </w:rPr>
        <w:t>Недригайлівської</w:t>
      </w:r>
      <w:r w:rsidRPr="00A50CE2">
        <w:rPr>
          <w:rFonts w:ascii="Times New Roman" w:hAnsi="Times New Roman" w:cs="Times New Roman"/>
          <w:sz w:val="28"/>
          <w:szCs w:val="28"/>
          <w:lang w:val="uk-UA"/>
        </w:rPr>
        <w:t xml:space="preserve"> районної державної адміністрації:</w:t>
      </w:r>
    </w:p>
    <w:p w:rsidR="00F4421A" w:rsidRPr="00A50CE2" w:rsidRDefault="00F4421A" w:rsidP="00F4421A">
      <w:pPr>
        <w:spacing w:after="0" w:line="240" w:lineRule="auto"/>
        <w:ind w:firstLine="709"/>
        <w:jc w:val="both"/>
        <w:rPr>
          <w:rFonts w:ascii="Times New Roman" w:hAnsi="Times New Roman" w:cs="Times New Roman"/>
          <w:sz w:val="28"/>
          <w:szCs w:val="28"/>
          <w:lang w:val="uk-UA"/>
        </w:rPr>
      </w:pPr>
      <w:r w:rsidRPr="00A50CE2">
        <w:rPr>
          <w:rFonts w:ascii="Times New Roman" w:hAnsi="Times New Roman" w:cs="Times New Roman"/>
          <w:sz w:val="28"/>
          <w:szCs w:val="28"/>
          <w:lang w:val="uk-UA"/>
        </w:rPr>
        <w:t>1.</w:t>
      </w:r>
      <w:r w:rsidRPr="009C321F">
        <w:rPr>
          <w:rFonts w:ascii="Times New Roman" w:hAnsi="Times New Roman" w:cs="Times New Roman"/>
          <w:sz w:val="28"/>
          <w:szCs w:val="28"/>
        </w:rPr>
        <w:t> </w:t>
      </w:r>
      <w:r w:rsidRPr="00A50CE2">
        <w:rPr>
          <w:rFonts w:ascii="Times New Roman" w:hAnsi="Times New Roman" w:cs="Times New Roman"/>
          <w:sz w:val="28"/>
          <w:szCs w:val="28"/>
          <w:lang w:val="uk-UA"/>
        </w:rPr>
        <w:t xml:space="preserve">Затвердити Регламент </w:t>
      </w:r>
      <w:r>
        <w:rPr>
          <w:rFonts w:ascii="Times New Roman" w:hAnsi="Times New Roman" w:cs="Times New Roman"/>
          <w:sz w:val="28"/>
          <w:szCs w:val="28"/>
          <w:lang w:val="uk-UA"/>
        </w:rPr>
        <w:t>Недригайлівської</w:t>
      </w:r>
      <w:r w:rsidRPr="00A50CE2">
        <w:rPr>
          <w:rFonts w:ascii="Times New Roman" w:hAnsi="Times New Roman" w:cs="Times New Roman"/>
          <w:sz w:val="28"/>
          <w:szCs w:val="28"/>
          <w:lang w:val="uk-UA"/>
        </w:rPr>
        <w:t xml:space="preserve"> районної державної адміністрації (додається).</w:t>
      </w:r>
    </w:p>
    <w:p w:rsidR="00F4421A" w:rsidRDefault="00F4421A" w:rsidP="002C4751">
      <w:pPr>
        <w:spacing w:after="0" w:line="240" w:lineRule="auto"/>
        <w:ind w:firstLine="709"/>
        <w:jc w:val="both"/>
        <w:rPr>
          <w:rFonts w:ascii="Times New Roman" w:hAnsi="Times New Roman" w:cs="Times New Roman"/>
          <w:sz w:val="28"/>
          <w:szCs w:val="28"/>
          <w:lang w:val="uk-UA"/>
        </w:rPr>
      </w:pPr>
      <w:r w:rsidRPr="001669E7">
        <w:rPr>
          <w:rFonts w:ascii="Times New Roman" w:hAnsi="Times New Roman" w:cs="Times New Roman"/>
          <w:sz w:val="28"/>
          <w:szCs w:val="28"/>
          <w:lang w:val="uk-UA"/>
        </w:rPr>
        <w:t>2.</w:t>
      </w:r>
      <w:r w:rsidRPr="001669E7">
        <w:rPr>
          <w:rFonts w:ascii="Times New Roman" w:hAnsi="Times New Roman" w:cs="Times New Roman"/>
          <w:sz w:val="28"/>
          <w:szCs w:val="28"/>
        </w:rPr>
        <w:t>  </w:t>
      </w:r>
      <w:r w:rsidRPr="001669E7">
        <w:rPr>
          <w:rFonts w:ascii="Times New Roman" w:hAnsi="Times New Roman" w:cs="Times New Roman"/>
          <w:sz w:val="28"/>
          <w:szCs w:val="28"/>
          <w:lang w:val="uk-UA"/>
        </w:rPr>
        <w:t>Визнати таким</w:t>
      </w:r>
      <w:r>
        <w:rPr>
          <w:rFonts w:ascii="Times New Roman" w:hAnsi="Times New Roman" w:cs="Times New Roman"/>
          <w:sz w:val="28"/>
          <w:szCs w:val="28"/>
          <w:lang w:val="uk-UA"/>
        </w:rPr>
        <w:t>и</w:t>
      </w:r>
      <w:r w:rsidRPr="001669E7">
        <w:rPr>
          <w:rFonts w:ascii="Times New Roman" w:hAnsi="Times New Roman" w:cs="Times New Roman"/>
          <w:sz w:val="28"/>
          <w:szCs w:val="28"/>
          <w:lang w:val="uk-UA"/>
        </w:rPr>
        <w:t>, що втратил</w:t>
      </w:r>
      <w:r w:rsidR="00C114B0">
        <w:rPr>
          <w:rFonts w:ascii="Times New Roman" w:hAnsi="Times New Roman" w:cs="Times New Roman"/>
          <w:sz w:val="28"/>
          <w:szCs w:val="28"/>
          <w:lang w:val="uk-UA"/>
        </w:rPr>
        <w:t>о</w:t>
      </w:r>
      <w:r w:rsidRPr="001669E7">
        <w:rPr>
          <w:rFonts w:ascii="Times New Roman" w:hAnsi="Times New Roman" w:cs="Times New Roman"/>
          <w:sz w:val="28"/>
          <w:szCs w:val="28"/>
          <w:lang w:val="uk-UA"/>
        </w:rPr>
        <w:t xml:space="preserve"> чинність, розпорядження голови Недригайлівської р</w:t>
      </w:r>
      <w:r w:rsidR="00C114B0">
        <w:rPr>
          <w:rFonts w:ascii="Times New Roman" w:hAnsi="Times New Roman" w:cs="Times New Roman"/>
          <w:sz w:val="28"/>
          <w:szCs w:val="28"/>
          <w:lang w:val="uk-UA"/>
        </w:rPr>
        <w:t>айонної державної адміністрації</w:t>
      </w:r>
      <w:r w:rsidRPr="001669E7">
        <w:rPr>
          <w:rFonts w:ascii="Times New Roman" w:hAnsi="Times New Roman" w:cs="Times New Roman"/>
          <w:sz w:val="28"/>
          <w:szCs w:val="28"/>
          <w:lang w:val="uk-UA"/>
        </w:rPr>
        <w:t xml:space="preserve">  від </w:t>
      </w:r>
      <w:r w:rsidR="00C114B0">
        <w:rPr>
          <w:rFonts w:ascii="Times New Roman" w:hAnsi="Times New Roman" w:cs="Times New Roman"/>
          <w:sz w:val="28"/>
          <w:szCs w:val="28"/>
          <w:lang w:val="uk-UA"/>
        </w:rPr>
        <w:t>23</w:t>
      </w:r>
      <w:r w:rsidRPr="001669E7">
        <w:rPr>
          <w:rFonts w:ascii="Times New Roman" w:hAnsi="Times New Roman" w:cs="Times New Roman"/>
          <w:sz w:val="28"/>
          <w:szCs w:val="28"/>
          <w:lang w:val="uk-UA"/>
        </w:rPr>
        <w:t>.0</w:t>
      </w:r>
      <w:r w:rsidR="00C114B0">
        <w:rPr>
          <w:rFonts w:ascii="Times New Roman" w:hAnsi="Times New Roman" w:cs="Times New Roman"/>
          <w:sz w:val="28"/>
          <w:szCs w:val="28"/>
          <w:lang w:val="uk-UA"/>
        </w:rPr>
        <w:t>2</w:t>
      </w:r>
      <w:r w:rsidRPr="001669E7">
        <w:rPr>
          <w:rFonts w:ascii="Times New Roman" w:hAnsi="Times New Roman" w:cs="Times New Roman"/>
          <w:sz w:val="28"/>
          <w:szCs w:val="28"/>
          <w:lang w:val="uk-UA"/>
        </w:rPr>
        <w:t>.201</w:t>
      </w:r>
      <w:r w:rsidR="00C114B0">
        <w:rPr>
          <w:rFonts w:ascii="Times New Roman" w:hAnsi="Times New Roman" w:cs="Times New Roman"/>
          <w:sz w:val="28"/>
          <w:szCs w:val="28"/>
          <w:lang w:val="uk-UA"/>
        </w:rPr>
        <w:t>6</w:t>
      </w:r>
      <w:r w:rsidRPr="001669E7">
        <w:rPr>
          <w:rFonts w:ascii="Times New Roman" w:hAnsi="Times New Roman" w:cs="Times New Roman"/>
          <w:sz w:val="28"/>
          <w:szCs w:val="28"/>
          <w:lang w:val="uk-UA"/>
        </w:rPr>
        <w:t xml:space="preserve"> № </w:t>
      </w:r>
      <w:r w:rsidR="00C114B0">
        <w:rPr>
          <w:rFonts w:ascii="Times New Roman" w:hAnsi="Times New Roman" w:cs="Times New Roman"/>
          <w:sz w:val="28"/>
          <w:szCs w:val="28"/>
          <w:lang w:val="uk-UA"/>
        </w:rPr>
        <w:t>103</w:t>
      </w:r>
      <w:r w:rsidRPr="001669E7">
        <w:rPr>
          <w:rFonts w:ascii="Times New Roman" w:hAnsi="Times New Roman" w:cs="Times New Roman"/>
          <w:sz w:val="28"/>
          <w:szCs w:val="28"/>
          <w:lang w:val="uk-UA"/>
        </w:rPr>
        <w:t>-ОД «</w:t>
      </w:r>
      <w:r w:rsidRPr="001669E7">
        <w:rPr>
          <w:rFonts w:ascii="Times New Roman" w:hAnsi="Times New Roman" w:cs="Times New Roman"/>
          <w:bCs/>
          <w:sz w:val="28"/>
          <w:szCs w:val="28"/>
          <w:lang w:val="uk-UA"/>
        </w:rPr>
        <w:t xml:space="preserve">Про затвердження </w:t>
      </w:r>
      <w:r w:rsidRPr="001669E7">
        <w:rPr>
          <w:rFonts w:ascii="Times New Roman" w:hAnsi="Times New Roman" w:cs="Times New Roman"/>
          <w:sz w:val="28"/>
          <w:szCs w:val="28"/>
          <w:lang w:val="uk-UA"/>
        </w:rPr>
        <w:t>Регламенту Недригайлівської ра</w:t>
      </w:r>
      <w:r w:rsidR="00C114B0">
        <w:rPr>
          <w:rFonts w:ascii="Times New Roman" w:hAnsi="Times New Roman" w:cs="Times New Roman"/>
          <w:sz w:val="28"/>
          <w:szCs w:val="28"/>
          <w:lang w:val="uk-UA"/>
        </w:rPr>
        <w:t>йонної державної адміністрації».</w:t>
      </w:r>
      <w:r w:rsidRPr="001669E7">
        <w:rPr>
          <w:rFonts w:ascii="Times New Roman" w:hAnsi="Times New Roman" w:cs="Times New Roman"/>
          <w:sz w:val="28"/>
          <w:szCs w:val="28"/>
          <w:lang w:val="uk-UA"/>
        </w:rPr>
        <w:t xml:space="preserve"> </w:t>
      </w:r>
    </w:p>
    <w:p w:rsidR="002C4751" w:rsidRDefault="002C4751" w:rsidP="002C4751">
      <w:pPr>
        <w:spacing w:after="0" w:line="240" w:lineRule="auto"/>
        <w:ind w:firstLine="709"/>
        <w:jc w:val="both"/>
        <w:rPr>
          <w:rFonts w:ascii="Times New Roman" w:hAnsi="Times New Roman" w:cs="Times New Roman"/>
          <w:sz w:val="28"/>
          <w:szCs w:val="28"/>
          <w:lang w:val="uk-UA"/>
        </w:rPr>
      </w:pPr>
    </w:p>
    <w:p w:rsidR="002C4751" w:rsidRDefault="002C4751" w:rsidP="002C4751">
      <w:pPr>
        <w:spacing w:after="0" w:line="240" w:lineRule="auto"/>
        <w:ind w:firstLine="709"/>
        <w:jc w:val="both"/>
        <w:rPr>
          <w:rFonts w:ascii="Times New Roman" w:hAnsi="Times New Roman" w:cs="Times New Roman"/>
          <w:sz w:val="28"/>
          <w:szCs w:val="28"/>
          <w:lang w:val="uk-UA"/>
        </w:rPr>
      </w:pPr>
    </w:p>
    <w:p w:rsidR="002C4751" w:rsidRDefault="002C4751" w:rsidP="002C4751">
      <w:pPr>
        <w:spacing w:after="0" w:line="240" w:lineRule="auto"/>
        <w:ind w:firstLine="709"/>
        <w:jc w:val="both"/>
        <w:rPr>
          <w:rFonts w:ascii="Times New Roman" w:hAnsi="Times New Roman" w:cs="Times New Roman"/>
          <w:sz w:val="28"/>
          <w:szCs w:val="28"/>
          <w:lang w:val="uk-UA"/>
        </w:rPr>
      </w:pPr>
    </w:p>
    <w:p w:rsidR="002C4751" w:rsidRDefault="002C4751" w:rsidP="002C4751">
      <w:pPr>
        <w:spacing w:after="0" w:line="240" w:lineRule="auto"/>
        <w:ind w:firstLine="709"/>
        <w:jc w:val="both"/>
        <w:rPr>
          <w:rFonts w:ascii="Times New Roman" w:hAnsi="Times New Roman" w:cs="Times New Roman"/>
          <w:sz w:val="28"/>
          <w:szCs w:val="28"/>
          <w:lang w:val="uk-UA"/>
        </w:rPr>
      </w:pPr>
    </w:p>
    <w:p w:rsidR="002C4751" w:rsidRDefault="002C4751" w:rsidP="002C4751">
      <w:pPr>
        <w:spacing w:after="0" w:line="240" w:lineRule="auto"/>
        <w:ind w:firstLine="709"/>
        <w:jc w:val="both"/>
        <w:rPr>
          <w:rFonts w:ascii="Times New Roman" w:hAnsi="Times New Roman" w:cs="Times New Roman"/>
          <w:sz w:val="28"/>
          <w:szCs w:val="28"/>
          <w:lang w:val="uk-UA"/>
        </w:rPr>
      </w:pPr>
    </w:p>
    <w:p w:rsidR="002C4751" w:rsidRPr="00250394" w:rsidRDefault="002C4751" w:rsidP="002C4751">
      <w:pPr>
        <w:spacing w:after="0" w:line="240" w:lineRule="auto"/>
        <w:ind w:firstLine="709"/>
        <w:jc w:val="both"/>
        <w:rPr>
          <w:rFonts w:ascii="Times New Roman" w:hAnsi="Times New Roman"/>
          <w:b/>
          <w:sz w:val="28"/>
          <w:szCs w:val="28"/>
          <w:lang w:val="uk-UA"/>
        </w:rPr>
      </w:pPr>
    </w:p>
    <w:p w:rsidR="0059476E" w:rsidRDefault="0059476E" w:rsidP="00F4421A">
      <w:pPr>
        <w:pStyle w:val="ShapkaDocumentu"/>
        <w:keepNext w:val="0"/>
        <w:keepLines w:val="0"/>
        <w:widowControl w:val="0"/>
        <w:tabs>
          <w:tab w:val="left" w:pos="0"/>
        </w:tabs>
        <w:spacing w:after="0"/>
        <w:ind w:left="0"/>
        <w:jc w:val="both"/>
        <w:rPr>
          <w:rFonts w:ascii="Times New Roman" w:hAnsi="Times New Roman"/>
          <w:b/>
          <w:sz w:val="28"/>
          <w:szCs w:val="28"/>
        </w:rPr>
      </w:pPr>
      <w:r>
        <w:rPr>
          <w:rFonts w:ascii="Times New Roman" w:hAnsi="Times New Roman"/>
          <w:b/>
          <w:sz w:val="28"/>
          <w:szCs w:val="28"/>
        </w:rPr>
        <w:t xml:space="preserve">Тимчасово виконуючий обов’язки </w:t>
      </w:r>
    </w:p>
    <w:p w:rsidR="00F4421A" w:rsidRPr="009C321F" w:rsidRDefault="0059476E" w:rsidP="00F4421A">
      <w:pPr>
        <w:pStyle w:val="ShapkaDocumentu"/>
        <w:keepNext w:val="0"/>
        <w:keepLines w:val="0"/>
        <w:widowControl w:val="0"/>
        <w:tabs>
          <w:tab w:val="left" w:pos="0"/>
        </w:tabs>
        <w:spacing w:after="0"/>
        <w:ind w:left="0"/>
        <w:jc w:val="both"/>
        <w:rPr>
          <w:rFonts w:ascii="Times New Roman" w:hAnsi="Times New Roman"/>
          <w:b/>
          <w:sz w:val="28"/>
          <w:szCs w:val="28"/>
        </w:rPr>
      </w:pPr>
      <w:r>
        <w:rPr>
          <w:rFonts w:ascii="Times New Roman" w:hAnsi="Times New Roman"/>
          <w:b/>
          <w:sz w:val="28"/>
          <w:szCs w:val="28"/>
        </w:rPr>
        <w:t>г</w:t>
      </w:r>
      <w:r w:rsidR="00F4421A" w:rsidRPr="009C321F">
        <w:rPr>
          <w:rFonts w:ascii="Times New Roman" w:hAnsi="Times New Roman"/>
          <w:b/>
          <w:sz w:val="28"/>
          <w:szCs w:val="28"/>
        </w:rPr>
        <w:t>олов</w:t>
      </w:r>
      <w:r>
        <w:rPr>
          <w:rFonts w:ascii="Times New Roman" w:hAnsi="Times New Roman"/>
          <w:b/>
          <w:sz w:val="28"/>
          <w:szCs w:val="28"/>
        </w:rPr>
        <w:t>и</w:t>
      </w:r>
      <w:r w:rsidR="00F4421A">
        <w:rPr>
          <w:rFonts w:ascii="Times New Roman" w:hAnsi="Times New Roman"/>
          <w:b/>
          <w:sz w:val="28"/>
          <w:szCs w:val="28"/>
        </w:rPr>
        <w:t xml:space="preserve"> Недригайлівської</w:t>
      </w:r>
      <w:r w:rsidR="00F4421A" w:rsidRPr="009C321F">
        <w:rPr>
          <w:rFonts w:ascii="Times New Roman" w:hAnsi="Times New Roman"/>
          <w:b/>
          <w:sz w:val="28"/>
          <w:szCs w:val="28"/>
        </w:rPr>
        <w:t xml:space="preserve"> районної</w:t>
      </w:r>
    </w:p>
    <w:p w:rsidR="00F4421A" w:rsidRPr="009C321F" w:rsidRDefault="00F4421A" w:rsidP="00F4421A">
      <w:pPr>
        <w:pStyle w:val="ShapkaDocumentu"/>
        <w:keepNext w:val="0"/>
        <w:keepLines w:val="0"/>
        <w:widowControl w:val="0"/>
        <w:tabs>
          <w:tab w:val="left" w:pos="0"/>
        </w:tabs>
        <w:spacing w:after="0"/>
        <w:ind w:left="0"/>
        <w:jc w:val="both"/>
        <w:rPr>
          <w:rFonts w:ascii="Times New Roman" w:hAnsi="Times New Roman"/>
          <w:b/>
          <w:sz w:val="28"/>
          <w:szCs w:val="28"/>
        </w:rPr>
      </w:pPr>
      <w:r w:rsidRPr="009C321F">
        <w:rPr>
          <w:rFonts w:ascii="Times New Roman" w:hAnsi="Times New Roman"/>
          <w:b/>
          <w:sz w:val="28"/>
          <w:szCs w:val="28"/>
        </w:rPr>
        <w:t xml:space="preserve">державної адміністрації                                                             </w:t>
      </w:r>
      <w:r w:rsidR="0059476E">
        <w:rPr>
          <w:rFonts w:ascii="Times New Roman" w:hAnsi="Times New Roman"/>
          <w:b/>
          <w:sz w:val="28"/>
          <w:szCs w:val="28"/>
        </w:rPr>
        <w:t>О.І.Васильченко</w:t>
      </w:r>
    </w:p>
    <w:p w:rsidR="009B12C4" w:rsidRDefault="009B12C4" w:rsidP="009B12C4">
      <w:pPr>
        <w:pStyle w:val="ShapkaDocumentu"/>
        <w:pageBreakBefore/>
        <w:tabs>
          <w:tab w:val="left" w:pos="0"/>
        </w:tabs>
        <w:spacing w:after="0" w:line="360" w:lineRule="auto"/>
        <w:ind w:left="5954"/>
        <w:jc w:val="left"/>
        <w:rPr>
          <w:rFonts w:ascii="Times New Roman" w:hAnsi="Times New Roman"/>
          <w:bCs/>
          <w:sz w:val="28"/>
          <w:szCs w:val="28"/>
        </w:rPr>
      </w:pPr>
      <w:r>
        <w:rPr>
          <w:rFonts w:ascii="Times New Roman" w:hAnsi="Times New Roman"/>
          <w:sz w:val="28"/>
          <w:szCs w:val="28"/>
        </w:rPr>
        <w:lastRenderedPageBreak/>
        <w:t>З</w:t>
      </w:r>
      <w:r>
        <w:rPr>
          <w:rFonts w:ascii="Times New Roman" w:hAnsi="Times New Roman"/>
          <w:bCs/>
          <w:sz w:val="28"/>
          <w:szCs w:val="28"/>
        </w:rPr>
        <w:t>АТВЕРДЖЕНО</w:t>
      </w:r>
      <w:r>
        <w:rPr>
          <w:rFonts w:ascii="Times New Roman" w:hAnsi="Times New Roman"/>
          <w:bCs/>
          <w:sz w:val="28"/>
          <w:szCs w:val="28"/>
        </w:rPr>
        <w:tab/>
        <w:t xml:space="preserve"> </w:t>
      </w:r>
    </w:p>
    <w:p w:rsidR="009B12C4" w:rsidRDefault="009B12C4" w:rsidP="009B12C4">
      <w:pPr>
        <w:pStyle w:val="ShapkaDocumentu"/>
        <w:tabs>
          <w:tab w:val="left" w:pos="851"/>
        </w:tabs>
        <w:spacing w:after="0"/>
        <w:ind w:left="5954"/>
        <w:jc w:val="both"/>
        <w:rPr>
          <w:rFonts w:ascii="Times New Roman" w:hAnsi="Times New Roman"/>
          <w:sz w:val="28"/>
          <w:szCs w:val="28"/>
        </w:rPr>
      </w:pPr>
      <w:r>
        <w:rPr>
          <w:rFonts w:ascii="Times New Roman" w:hAnsi="Times New Roman"/>
          <w:sz w:val="28"/>
          <w:szCs w:val="28"/>
        </w:rPr>
        <w:t xml:space="preserve">Розпорядження голови </w:t>
      </w:r>
    </w:p>
    <w:p w:rsidR="009B12C4" w:rsidRDefault="009B12C4" w:rsidP="009B12C4">
      <w:pPr>
        <w:pStyle w:val="ShapkaDocumentu"/>
        <w:tabs>
          <w:tab w:val="left" w:pos="851"/>
        </w:tabs>
        <w:spacing w:after="0"/>
        <w:ind w:left="5954"/>
        <w:jc w:val="both"/>
        <w:rPr>
          <w:rFonts w:ascii="Times New Roman" w:hAnsi="Times New Roman"/>
          <w:sz w:val="28"/>
          <w:szCs w:val="28"/>
        </w:rPr>
      </w:pPr>
      <w:r>
        <w:rPr>
          <w:rFonts w:ascii="Times New Roman" w:hAnsi="Times New Roman"/>
          <w:sz w:val="28"/>
          <w:szCs w:val="28"/>
        </w:rPr>
        <w:t xml:space="preserve">Недригайлівської районної </w:t>
      </w:r>
    </w:p>
    <w:p w:rsidR="009B12C4" w:rsidRDefault="009B12C4" w:rsidP="009B12C4">
      <w:pPr>
        <w:pStyle w:val="ShapkaDocumentu"/>
        <w:tabs>
          <w:tab w:val="left" w:pos="851"/>
        </w:tabs>
        <w:spacing w:after="0"/>
        <w:ind w:left="5954"/>
        <w:jc w:val="both"/>
        <w:rPr>
          <w:rFonts w:ascii="Times New Roman" w:hAnsi="Times New Roman"/>
          <w:sz w:val="28"/>
          <w:szCs w:val="28"/>
        </w:rPr>
      </w:pPr>
      <w:r>
        <w:rPr>
          <w:rFonts w:ascii="Times New Roman" w:hAnsi="Times New Roman"/>
          <w:sz w:val="28"/>
          <w:szCs w:val="28"/>
        </w:rPr>
        <w:t>державної адміністрації</w:t>
      </w:r>
    </w:p>
    <w:p w:rsidR="009B12C4" w:rsidRDefault="009B12C4" w:rsidP="009B12C4">
      <w:pPr>
        <w:pStyle w:val="ShapkaDocumentu"/>
        <w:tabs>
          <w:tab w:val="left" w:pos="851"/>
        </w:tabs>
        <w:spacing w:after="0"/>
        <w:ind w:left="5954"/>
        <w:jc w:val="both"/>
        <w:rPr>
          <w:rFonts w:ascii="Times New Roman" w:hAnsi="Times New Roman"/>
          <w:sz w:val="12"/>
          <w:szCs w:val="12"/>
        </w:rPr>
      </w:pPr>
    </w:p>
    <w:p w:rsidR="009B12C4" w:rsidRDefault="00E2399D" w:rsidP="009B12C4">
      <w:pPr>
        <w:pStyle w:val="ShapkaDocumentu"/>
        <w:tabs>
          <w:tab w:val="left" w:pos="851"/>
        </w:tabs>
        <w:spacing w:after="0" w:line="360" w:lineRule="auto"/>
        <w:ind w:left="5954"/>
        <w:jc w:val="both"/>
        <w:rPr>
          <w:rFonts w:ascii="Times New Roman" w:hAnsi="Times New Roman"/>
          <w:sz w:val="28"/>
          <w:szCs w:val="28"/>
        </w:rPr>
      </w:pPr>
      <w:r>
        <w:rPr>
          <w:rFonts w:ascii="Times New Roman" w:hAnsi="Times New Roman"/>
          <w:sz w:val="28"/>
          <w:szCs w:val="28"/>
        </w:rPr>
        <w:t>03.01</w:t>
      </w:r>
      <w:r w:rsidR="00F4421A">
        <w:rPr>
          <w:rFonts w:ascii="Times New Roman" w:hAnsi="Times New Roman"/>
          <w:sz w:val="28"/>
          <w:szCs w:val="28"/>
        </w:rPr>
        <w:t>.</w:t>
      </w:r>
      <w:r w:rsidR="009B12C4">
        <w:rPr>
          <w:rFonts w:ascii="Times New Roman" w:hAnsi="Times New Roman"/>
          <w:sz w:val="28"/>
          <w:szCs w:val="28"/>
        </w:rPr>
        <w:t>201</w:t>
      </w:r>
      <w:r w:rsidR="002C4751">
        <w:rPr>
          <w:rFonts w:ascii="Times New Roman" w:hAnsi="Times New Roman"/>
          <w:sz w:val="28"/>
          <w:szCs w:val="28"/>
        </w:rPr>
        <w:t>7</w:t>
      </w:r>
      <w:r w:rsidR="009B12C4">
        <w:rPr>
          <w:rFonts w:ascii="Times New Roman" w:hAnsi="Times New Roman"/>
          <w:sz w:val="28"/>
          <w:szCs w:val="28"/>
        </w:rPr>
        <w:t xml:space="preserve"> № </w:t>
      </w:r>
      <w:r>
        <w:rPr>
          <w:rFonts w:ascii="Times New Roman" w:hAnsi="Times New Roman"/>
          <w:sz w:val="28"/>
          <w:szCs w:val="28"/>
        </w:rPr>
        <w:t>4</w:t>
      </w:r>
      <w:r w:rsidR="00F9765F">
        <w:rPr>
          <w:rFonts w:ascii="Times New Roman" w:hAnsi="Times New Roman"/>
          <w:sz w:val="28"/>
          <w:szCs w:val="28"/>
        </w:rPr>
        <w:t xml:space="preserve"> </w:t>
      </w:r>
      <w:r w:rsidR="009B12C4">
        <w:rPr>
          <w:rFonts w:ascii="Times New Roman" w:hAnsi="Times New Roman"/>
          <w:sz w:val="28"/>
          <w:szCs w:val="28"/>
        </w:rPr>
        <w:t>-ОД</w:t>
      </w:r>
    </w:p>
    <w:p w:rsidR="009B12C4" w:rsidRPr="004641A4" w:rsidRDefault="009B12C4" w:rsidP="009B12C4">
      <w:pPr>
        <w:spacing w:line="240" w:lineRule="auto"/>
        <w:ind w:left="80"/>
        <w:jc w:val="center"/>
        <w:rPr>
          <w:rFonts w:ascii="Times New Roman" w:hAnsi="Times New Roman" w:cs="Times New Roman"/>
          <w:b/>
          <w:sz w:val="28"/>
          <w:szCs w:val="28"/>
          <w:lang w:val="uk-UA"/>
        </w:rPr>
      </w:pPr>
      <w:r w:rsidRPr="004641A4">
        <w:rPr>
          <w:rFonts w:ascii="Times New Roman" w:hAnsi="Times New Roman" w:cs="Times New Roman"/>
          <w:b/>
          <w:sz w:val="28"/>
          <w:szCs w:val="28"/>
          <w:lang w:val="uk-UA"/>
        </w:rPr>
        <w:t>Регламент</w:t>
      </w:r>
    </w:p>
    <w:p w:rsidR="009B12C4" w:rsidRPr="00B01026" w:rsidRDefault="009B12C4" w:rsidP="00B01026">
      <w:pPr>
        <w:spacing w:line="240" w:lineRule="auto"/>
        <w:ind w:left="80"/>
        <w:jc w:val="center"/>
        <w:rPr>
          <w:rFonts w:ascii="Times New Roman" w:hAnsi="Times New Roman" w:cs="Times New Roman"/>
          <w:b/>
          <w:sz w:val="28"/>
          <w:szCs w:val="28"/>
          <w:lang w:val="uk-UA"/>
        </w:rPr>
      </w:pPr>
      <w:r w:rsidRPr="004641A4">
        <w:rPr>
          <w:rFonts w:ascii="Times New Roman" w:hAnsi="Times New Roman" w:cs="Times New Roman"/>
          <w:b/>
          <w:sz w:val="28"/>
          <w:szCs w:val="28"/>
          <w:lang w:val="uk-UA"/>
        </w:rPr>
        <w:t>Недригайлівської районної державної адміністрації</w:t>
      </w:r>
      <w:r w:rsidR="002A7A5C">
        <w:rPr>
          <w:rFonts w:ascii="Times New Roman" w:hAnsi="Times New Roman" w:cs="Times New Roman"/>
          <w:b/>
          <w:sz w:val="28"/>
          <w:szCs w:val="28"/>
          <w:lang w:val="uk-UA"/>
        </w:rPr>
        <w:t xml:space="preserve"> </w:t>
      </w:r>
      <w:r w:rsidR="004641A4" w:rsidRPr="002A7A5C">
        <w:rPr>
          <w:rFonts w:ascii="Times New Roman" w:hAnsi="Times New Roman" w:cs="Times New Roman"/>
          <w:b/>
          <w:sz w:val="28"/>
          <w:szCs w:val="28"/>
          <w:lang w:val="uk-UA"/>
        </w:rPr>
        <w:t>(</w:t>
      </w:r>
      <w:r w:rsidR="002A7A5C">
        <w:rPr>
          <w:rFonts w:ascii="Times New Roman" w:hAnsi="Times New Roman" w:cs="Times New Roman"/>
          <w:b/>
          <w:sz w:val="28"/>
          <w:szCs w:val="28"/>
          <w:lang w:val="uk-UA"/>
        </w:rPr>
        <w:t>далі - Регламент</w:t>
      </w:r>
      <w:r w:rsidR="004641A4" w:rsidRPr="002A7A5C">
        <w:rPr>
          <w:rFonts w:ascii="Times New Roman" w:hAnsi="Times New Roman" w:cs="Times New Roman"/>
          <w:b/>
          <w:sz w:val="28"/>
          <w:szCs w:val="28"/>
          <w:lang w:val="uk-UA"/>
        </w:rPr>
        <w:t>)</w:t>
      </w:r>
    </w:p>
    <w:p w:rsidR="009B12C4" w:rsidRPr="002A7A5C" w:rsidRDefault="009B12C4" w:rsidP="002A7A5C">
      <w:pPr>
        <w:spacing w:line="240" w:lineRule="auto"/>
        <w:ind w:firstLine="709"/>
        <w:jc w:val="both"/>
        <w:rPr>
          <w:rFonts w:ascii="Times New Roman" w:hAnsi="Times New Roman" w:cs="Times New Roman"/>
          <w:lang w:val="uk-UA"/>
        </w:rPr>
      </w:pPr>
      <w:r w:rsidRPr="002A7A5C">
        <w:rPr>
          <w:rFonts w:ascii="Times New Roman" w:hAnsi="Times New Roman" w:cs="Times New Roman"/>
          <w:sz w:val="28"/>
          <w:szCs w:val="28"/>
          <w:lang w:val="uk-UA"/>
        </w:rPr>
        <w:t>Цей Регламент відповідно до Закону України «Про місцеві державні адміністрації», Типового регламенту місцевої державної адміністрації, затвердженого постановою Кабінету Міністрів України від 11 грудня 1999 р.  №</w:t>
      </w:r>
      <w:r w:rsidRPr="002A7A5C">
        <w:rPr>
          <w:rFonts w:ascii="Times New Roman" w:hAnsi="Times New Roman" w:cs="Times New Roman"/>
          <w:sz w:val="28"/>
          <w:szCs w:val="28"/>
        </w:rPr>
        <w:t> </w:t>
      </w:r>
      <w:r w:rsidRPr="002A7A5C">
        <w:rPr>
          <w:rFonts w:ascii="Times New Roman" w:hAnsi="Times New Roman" w:cs="Times New Roman"/>
          <w:sz w:val="28"/>
          <w:szCs w:val="28"/>
          <w:lang w:val="uk-UA"/>
        </w:rPr>
        <w:t>2263 (у редакції постанови Кабінету Міністрів України від 31 жовтня 2007</w:t>
      </w:r>
      <w:r w:rsidRPr="002A7A5C">
        <w:rPr>
          <w:rFonts w:ascii="Times New Roman" w:hAnsi="Times New Roman" w:cs="Times New Roman"/>
          <w:sz w:val="28"/>
          <w:szCs w:val="28"/>
        </w:rPr>
        <w:t> </w:t>
      </w:r>
      <w:r w:rsidRPr="002A7A5C">
        <w:rPr>
          <w:rFonts w:ascii="Times New Roman" w:hAnsi="Times New Roman" w:cs="Times New Roman"/>
          <w:sz w:val="28"/>
          <w:szCs w:val="28"/>
          <w:lang w:val="uk-UA"/>
        </w:rPr>
        <w:t>р. №</w:t>
      </w:r>
      <w:r w:rsidRPr="002A7A5C">
        <w:rPr>
          <w:rFonts w:ascii="Times New Roman" w:hAnsi="Times New Roman" w:cs="Times New Roman"/>
          <w:sz w:val="28"/>
          <w:szCs w:val="28"/>
        </w:rPr>
        <w:t> </w:t>
      </w:r>
      <w:r w:rsidRPr="002A7A5C">
        <w:rPr>
          <w:rFonts w:ascii="Times New Roman" w:hAnsi="Times New Roman" w:cs="Times New Roman"/>
          <w:sz w:val="28"/>
          <w:szCs w:val="28"/>
          <w:lang w:val="uk-UA"/>
        </w:rPr>
        <w:t>1270), регулює організаційні та процедурні питання внутрішньої діяльності Недригайлівської районної державної адміністрації (далі – адміністрація).</w:t>
      </w:r>
    </w:p>
    <w:p w:rsidR="00B01026" w:rsidRDefault="009B12C4" w:rsidP="006939D9">
      <w:pPr>
        <w:pStyle w:val="1"/>
        <w:keepNext w:val="0"/>
        <w:spacing w:before="0" w:after="0"/>
        <w:jc w:val="center"/>
        <w:rPr>
          <w:rFonts w:ascii="Times New Roman" w:hAnsi="Times New Roman" w:cs="Times New Roman"/>
          <w:b w:val="0"/>
        </w:rPr>
      </w:pPr>
      <w:r>
        <w:rPr>
          <w:rFonts w:ascii="Times New Roman" w:hAnsi="Times New Roman" w:cs="Times New Roman"/>
          <w:b w:val="0"/>
        </w:rPr>
        <w:t>Розділ 1. Загальні положення</w:t>
      </w:r>
    </w:p>
    <w:p w:rsidR="006939D9" w:rsidRPr="006939D9" w:rsidRDefault="006939D9" w:rsidP="006939D9">
      <w:pPr>
        <w:rPr>
          <w:lang w:val="uk-UA" w:eastAsia="ar-SA"/>
        </w:rPr>
      </w:pPr>
    </w:p>
    <w:p w:rsidR="009B12C4" w:rsidRPr="00EA29D0" w:rsidRDefault="009B12C4" w:rsidP="0061178C">
      <w:pPr>
        <w:spacing w:line="240" w:lineRule="auto"/>
        <w:ind w:hanging="40"/>
        <w:jc w:val="center"/>
        <w:rPr>
          <w:rFonts w:ascii="Times New Roman" w:hAnsi="Times New Roman" w:cs="Times New Roman"/>
          <w:sz w:val="28"/>
          <w:szCs w:val="28"/>
        </w:rPr>
      </w:pPr>
      <w:r w:rsidRPr="002A7A5C">
        <w:rPr>
          <w:rFonts w:ascii="Times New Roman" w:hAnsi="Times New Roman" w:cs="Times New Roman"/>
          <w:sz w:val="28"/>
          <w:szCs w:val="28"/>
        </w:rPr>
        <w:t>Параграф 1. Розгляд питань в адміністрації</w:t>
      </w:r>
    </w:p>
    <w:p w:rsidR="009B12C4" w:rsidRPr="002A7A5C" w:rsidRDefault="009B12C4" w:rsidP="002A7A5C">
      <w:pPr>
        <w:spacing w:line="240" w:lineRule="auto"/>
        <w:ind w:firstLine="709"/>
        <w:jc w:val="both"/>
        <w:rPr>
          <w:rFonts w:ascii="Times New Roman" w:hAnsi="Times New Roman" w:cs="Times New Roman"/>
          <w:sz w:val="28"/>
          <w:szCs w:val="28"/>
        </w:rPr>
      </w:pPr>
      <w:r w:rsidRPr="002A7A5C">
        <w:rPr>
          <w:rFonts w:ascii="Times New Roman" w:hAnsi="Times New Roman" w:cs="Times New Roman"/>
          <w:sz w:val="28"/>
          <w:szCs w:val="28"/>
        </w:rPr>
        <w:t>1.1. Розгляд в адміністрації питань, що належать до її компетенції, та делегованих Недригайлівською районною радою повноважень, провадиться головою, першим заступником голови, заступник</w:t>
      </w:r>
      <w:r w:rsidR="006939D9">
        <w:rPr>
          <w:rFonts w:ascii="Times New Roman" w:hAnsi="Times New Roman" w:cs="Times New Roman"/>
          <w:sz w:val="28"/>
          <w:szCs w:val="28"/>
          <w:lang w:val="uk-UA"/>
        </w:rPr>
        <w:t>о</w:t>
      </w:r>
      <w:r w:rsidRPr="002A7A5C">
        <w:rPr>
          <w:rFonts w:ascii="Times New Roman" w:hAnsi="Times New Roman" w:cs="Times New Roman"/>
          <w:sz w:val="28"/>
          <w:szCs w:val="28"/>
        </w:rPr>
        <w:t>м голови, керівником апарату адміністрації, апаратом адміністрації, структурними підрозділами адміністрації, консультативними, дорадчими та іншими допоміжними органами, службами і комісіями, утвореними розпорядженнями голови адміністрації.</w:t>
      </w:r>
    </w:p>
    <w:p w:rsidR="009B12C4" w:rsidRDefault="009B12C4" w:rsidP="009B12C4">
      <w:pPr>
        <w:pStyle w:val="31"/>
        <w:ind w:firstLine="0"/>
        <w:jc w:val="center"/>
      </w:pPr>
      <w:r>
        <w:t>Параграф 2. Взаємодія з громадськістю</w:t>
      </w:r>
    </w:p>
    <w:p w:rsidR="009B12C4" w:rsidRDefault="009B12C4" w:rsidP="009B12C4">
      <w:pPr>
        <w:spacing w:line="240" w:lineRule="auto"/>
        <w:rPr>
          <w:sz w:val="12"/>
          <w:szCs w:val="12"/>
        </w:rPr>
      </w:pPr>
    </w:p>
    <w:p w:rsidR="009B12C4" w:rsidRPr="002A7A5C" w:rsidRDefault="009B12C4" w:rsidP="0028467D">
      <w:pPr>
        <w:spacing w:after="0" w:line="240" w:lineRule="auto"/>
        <w:jc w:val="both"/>
        <w:rPr>
          <w:rFonts w:ascii="Times New Roman" w:hAnsi="Times New Roman" w:cs="Times New Roman"/>
          <w:sz w:val="28"/>
          <w:szCs w:val="28"/>
        </w:rPr>
      </w:pPr>
      <w:r>
        <w:rPr>
          <w:sz w:val="28"/>
          <w:szCs w:val="28"/>
        </w:rPr>
        <w:tab/>
      </w:r>
      <w:r w:rsidRPr="002A7A5C">
        <w:rPr>
          <w:rFonts w:ascii="Times New Roman" w:hAnsi="Times New Roman" w:cs="Times New Roman"/>
          <w:sz w:val="28"/>
          <w:szCs w:val="28"/>
        </w:rPr>
        <w:t>2.1. Робота адміністрації, її апарату та структурних підрозділів є відкритою і гласною, за винятком розгляду питань, що становлять державну таємницю або належать до інформації з обмеженим доступом.</w:t>
      </w:r>
    </w:p>
    <w:p w:rsidR="009B12C4" w:rsidRPr="002A7A5C" w:rsidRDefault="009B12C4" w:rsidP="0028467D">
      <w:pPr>
        <w:spacing w:after="0" w:line="240" w:lineRule="auto"/>
        <w:ind w:firstLine="709"/>
        <w:jc w:val="both"/>
        <w:rPr>
          <w:rFonts w:ascii="Times New Roman" w:hAnsi="Times New Roman" w:cs="Times New Roman"/>
          <w:sz w:val="28"/>
          <w:szCs w:val="28"/>
        </w:rPr>
      </w:pPr>
      <w:r w:rsidRPr="002A7A5C">
        <w:rPr>
          <w:rFonts w:ascii="Times New Roman" w:hAnsi="Times New Roman" w:cs="Times New Roman"/>
          <w:sz w:val="28"/>
          <w:szCs w:val="28"/>
        </w:rPr>
        <w:t xml:space="preserve">2.2. Адміністрація інформує громадськість про свою діяльність, залучає на підставі чинного законодавства громадян до проведення перевірок, підготовки та розгляду питань, що належать до її компетенції. </w:t>
      </w:r>
    </w:p>
    <w:p w:rsidR="009B12C4" w:rsidRDefault="009B12C4" w:rsidP="0028467D">
      <w:pPr>
        <w:pStyle w:val="31"/>
      </w:pPr>
      <w:r>
        <w:t>2.3. Висвітлення діяльності адміністрації здійснюється в порядку, передбаченому чинним законодавством, та цим Регламентом.</w:t>
      </w:r>
    </w:p>
    <w:p w:rsidR="009B12C4" w:rsidRDefault="009B12C4" w:rsidP="0028467D">
      <w:pPr>
        <w:spacing w:after="0" w:line="240" w:lineRule="auto"/>
        <w:rPr>
          <w:sz w:val="28"/>
          <w:szCs w:val="28"/>
        </w:rPr>
      </w:pPr>
    </w:p>
    <w:p w:rsidR="009B12C4" w:rsidRDefault="009B12C4" w:rsidP="00197D66">
      <w:pPr>
        <w:pStyle w:val="31"/>
        <w:ind w:firstLine="0"/>
        <w:jc w:val="center"/>
      </w:pPr>
      <w:r>
        <w:t xml:space="preserve">Параграф 3. Розподіл обов’язків між посадовими особами адміністрації </w:t>
      </w:r>
    </w:p>
    <w:p w:rsidR="009B12C4" w:rsidRDefault="009B12C4" w:rsidP="00197D66">
      <w:pPr>
        <w:pStyle w:val="31"/>
        <w:ind w:firstLine="0"/>
        <w:jc w:val="center"/>
      </w:pPr>
      <w:r>
        <w:t>та затвердження положень про структурні підрозділи адміністрації</w:t>
      </w:r>
    </w:p>
    <w:p w:rsidR="009B12C4" w:rsidRDefault="009B12C4" w:rsidP="00197D66">
      <w:pPr>
        <w:pStyle w:val="31"/>
        <w:ind w:firstLine="0"/>
        <w:jc w:val="center"/>
      </w:pPr>
    </w:p>
    <w:p w:rsidR="009B12C4" w:rsidRDefault="009B12C4" w:rsidP="00197D66">
      <w:pPr>
        <w:pStyle w:val="31"/>
        <w:ind w:firstLine="0"/>
      </w:pPr>
      <w:r>
        <w:t xml:space="preserve">           3.1. Розподіл обов’язків між </w:t>
      </w:r>
      <w:r w:rsidR="002A7A5C">
        <w:t xml:space="preserve">керівництвом </w:t>
      </w:r>
      <w:r>
        <w:t>адміністрації</w:t>
      </w:r>
      <w:r w:rsidR="006939D9">
        <w:t xml:space="preserve"> </w:t>
      </w:r>
      <w:r w:rsidR="002A7A5C">
        <w:t>( далі – розподіл обов’язків)</w:t>
      </w:r>
      <w:r>
        <w:t xml:space="preserve"> проводить голова адміністрації не пізніше одного місяця з дня призначення його на посаду  з визначенням:</w:t>
      </w:r>
    </w:p>
    <w:p w:rsidR="006939D9" w:rsidRDefault="006939D9" w:rsidP="00197D66">
      <w:pPr>
        <w:pStyle w:val="31"/>
        <w:ind w:firstLine="0"/>
      </w:pPr>
    </w:p>
    <w:p w:rsidR="009B12C4" w:rsidRPr="003D1B24" w:rsidRDefault="009B12C4" w:rsidP="00197D66">
      <w:pPr>
        <w:spacing w:after="0" w:line="240" w:lineRule="auto"/>
        <w:ind w:firstLine="720"/>
        <w:rPr>
          <w:rFonts w:ascii="Times New Roman" w:hAnsi="Times New Roman" w:cs="Times New Roman"/>
          <w:sz w:val="28"/>
          <w:szCs w:val="28"/>
          <w:lang w:val="uk-UA"/>
        </w:rPr>
      </w:pPr>
      <w:r w:rsidRPr="003D1B24">
        <w:rPr>
          <w:rFonts w:ascii="Times New Roman" w:hAnsi="Times New Roman" w:cs="Times New Roman"/>
          <w:sz w:val="28"/>
          <w:szCs w:val="28"/>
          <w:lang w:val="uk-UA"/>
        </w:rPr>
        <w:lastRenderedPageBreak/>
        <w:t>повноважень і функцій</w:t>
      </w:r>
      <w:r w:rsidR="003D1B24">
        <w:rPr>
          <w:rFonts w:ascii="Times New Roman" w:hAnsi="Times New Roman" w:cs="Times New Roman"/>
          <w:sz w:val="28"/>
          <w:szCs w:val="28"/>
          <w:lang w:val="uk-UA"/>
        </w:rPr>
        <w:t xml:space="preserve"> відповідної </w:t>
      </w:r>
      <w:r w:rsidRPr="003D1B24">
        <w:rPr>
          <w:rFonts w:ascii="Times New Roman" w:hAnsi="Times New Roman" w:cs="Times New Roman"/>
          <w:sz w:val="28"/>
          <w:szCs w:val="28"/>
          <w:lang w:val="uk-UA"/>
        </w:rPr>
        <w:t xml:space="preserve"> посадової особи;</w:t>
      </w:r>
    </w:p>
    <w:p w:rsidR="009B12C4" w:rsidRDefault="009B12C4" w:rsidP="00197D66">
      <w:pPr>
        <w:spacing w:after="0" w:line="240" w:lineRule="auto"/>
        <w:ind w:firstLine="720"/>
        <w:jc w:val="both"/>
        <w:rPr>
          <w:rFonts w:ascii="Times New Roman" w:hAnsi="Times New Roman" w:cs="Times New Roman"/>
          <w:sz w:val="28"/>
          <w:szCs w:val="28"/>
          <w:lang w:val="uk-UA"/>
        </w:rPr>
      </w:pPr>
      <w:r w:rsidRPr="003D1B24">
        <w:rPr>
          <w:rFonts w:ascii="Times New Roman" w:hAnsi="Times New Roman" w:cs="Times New Roman"/>
          <w:sz w:val="28"/>
          <w:szCs w:val="28"/>
          <w:lang w:val="uk-UA"/>
        </w:rPr>
        <w:t>структурних підрозділів адміністрації</w:t>
      </w:r>
      <w:r w:rsidR="004159CE" w:rsidRPr="004159CE">
        <w:rPr>
          <w:rFonts w:ascii="Times New Roman" w:hAnsi="Times New Roman" w:cs="Times New Roman"/>
          <w:sz w:val="28"/>
          <w:szCs w:val="28"/>
          <w:lang w:val="uk-UA"/>
        </w:rPr>
        <w:t xml:space="preserve"> та стр</w:t>
      </w:r>
      <w:r w:rsidR="003D1B24">
        <w:rPr>
          <w:rFonts w:ascii="Times New Roman" w:hAnsi="Times New Roman" w:cs="Times New Roman"/>
          <w:sz w:val="28"/>
          <w:szCs w:val="28"/>
          <w:lang w:val="uk-UA"/>
        </w:rPr>
        <w:t>уктурних підрозділів її апарату</w:t>
      </w:r>
      <w:r w:rsidRPr="003D1B24">
        <w:rPr>
          <w:rFonts w:ascii="Times New Roman" w:hAnsi="Times New Roman" w:cs="Times New Roman"/>
          <w:sz w:val="28"/>
          <w:szCs w:val="28"/>
          <w:lang w:val="uk-UA"/>
        </w:rPr>
        <w:t>, діяльність яких</w:t>
      </w:r>
      <w:r w:rsidR="003D1B24" w:rsidRPr="003D1B24">
        <w:rPr>
          <w:rFonts w:ascii="Times New Roman" w:hAnsi="Times New Roman" w:cs="Times New Roman"/>
          <w:sz w:val="28"/>
          <w:szCs w:val="28"/>
          <w:lang w:val="uk-UA"/>
        </w:rPr>
        <w:t xml:space="preserve"> </w:t>
      </w:r>
      <w:r w:rsidRPr="003D1B24">
        <w:rPr>
          <w:rFonts w:ascii="Times New Roman" w:hAnsi="Times New Roman" w:cs="Times New Roman"/>
          <w:sz w:val="28"/>
          <w:szCs w:val="28"/>
          <w:lang w:val="uk-UA"/>
        </w:rPr>
        <w:t>контролюватиметься відповідною посадовою особою;</w:t>
      </w:r>
    </w:p>
    <w:p w:rsidR="00C56457" w:rsidRPr="003D1B24" w:rsidRDefault="00C56457" w:rsidP="00197D66">
      <w:pPr>
        <w:spacing w:after="0" w:line="240" w:lineRule="auto"/>
        <w:ind w:firstLine="720"/>
        <w:jc w:val="both"/>
        <w:rPr>
          <w:rFonts w:ascii="Times New Roman" w:hAnsi="Times New Roman" w:cs="Times New Roman"/>
          <w:sz w:val="28"/>
          <w:szCs w:val="28"/>
          <w:lang w:val="uk-UA"/>
        </w:rPr>
      </w:pPr>
      <w:r w:rsidRPr="009C321F">
        <w:rPr>
          <w:rFonts w:ascii="Times New Roman" w:hAnsi="Times New Roman" w:cs="Times New Roman"/>
          <w:sz w:val="28"/>
          <w:szCs w:val="28"/>
          <w:lang w:val="uk-UA"/>
        </w:rPr>
        <w:t xml:space="preserve">територіальних органів міністерств, інших центральних органів виконавчої влади в </w:t>
      </w:r>
      <w:r>
        <w:rPr>
          <w:rFonts w:ascii="Times New Roman" w:hAnsi="Times New Roman" w:cs="Times New Roman"/>
          <w:sz w:val="28"/>
          <w:szCs w:val="28"/>
          <w:lang w:val="uk-UA"/>
        </w:rPr>
        <w:t>Недригайлівському</w:t>
      </w:r>
      <w:r w:rsidRPr="009C321F">
        <w:rPr>
          <w:rFonts w:ascii="Times New Roman" w:hAnsi="Times New Roman" w:cs="Times New Roman"/>
          <w:sz w:val="28"/>
          <w:szCs w:val="28"/>
          <w:lang w:val="uk-UA"/>
        </w:rPr>
        <w:t xml:space="preserve"> районі (далі – територіальних органів), діяльність яких координуватиметься відповідною посадовою особою;</w:t>
      </w:r>
    </w:p>
    <w:p w:rsidR="009B12C4" w:rsidRPr="00DF1A05" w:rsidRDefault="009B12C4" w:rsidP="00197D66">
      <w:pPr>
        <w:spacing w:after="0" w:line="240" w:lineRule="auto"/>
        <w:ind w:firstLine="720"/>
        <w:rPr>
          <w:rFonts w:ascii="Times New Roman" w:hAnsi="Times New Roman" w:cs="Times New Roman"/>
          <w:sz w:val="28"/>
          <w:szCs w:val="28"/>
          <w:lang w:val="uk-UA"/>
        </w:rPr>
      </w:pPr>
      <w:r w:rsidRPr="00DF1A05">
        <w:rPr>
          <w:rFonts w:ascii="Times New Roman" w:hAnsi="Times New Roman" w:cs="Times New Roman"/>
          <w:sz w:val="28"/>
          <w:szCs w:val="28"/>
          <w:lang w:val="uk-UA"/>
        </w:rPr>
        <w:t xml:space="preserve">підприємств, установ та організацій, </w:t>
      </w:r>
      <w:r w:rsidR="004159CE" w:rsidRPr="003D1B24">
        <w:rPr>
          <w:rFonts w:ascii="Times New Roman" w:hAnsi="Times New Roman" w:cs="Times New Roman"/>
          <w:sz w:val="28"/>
          <w:szCs w:val="28"/>
          <w:lang w:val="uk-UA"/>
        </w:rPr>
        <w:t xml:space="preserve"> що належать до сфери управління </w:t>
      </w:r>
      <w:r w:rsidR="00DF1A05">
        <w:rPr>
          <w:rFonts w:ascii="Times New Roman" w:hAnsi="Times New Roman" w:cs="Times New Roman"/>
          <w:sz w:val="28"/>
          <w:szCs w:val="28"/>
          <w:lang w:val="uk-UA"/>
        </w:rPr>
        <w:t xml:space="preserve"> адміністрації , </w:t>
      </w:r>
      <w:r w:rsidRPr="00DF1A05">
        <w:rPr>
          <w:rFonts w:ascii="Times New Roman" w:hAnsi="Times New Roman" w:cs="Times New Roman"/>
          <w:sz w:val="28"/>
          <w:szCs w:val="28"/>
          <w:lang w:val="uk-UA"/>
        </w:rPr>
        <w:t>щодо яких</w:t>
      </w:r>
      <w:r w:rsidR="003D1B24" w:rsidRPr="003D1B24">
        <w:rPr>
          <w:rFonts w:ascii="Times New Roman" w:hAnsi="Times New Roman" w:cs="Times New Roman"/>
          <w:sz w:val="28"/>
          <w:szCs w:val="28"/>
          <w:lang w:val="uk-UA"/>
        </w:rPr>
        <w:t xml:space="preserve"> відповідна </w:t>
      </w:r>
      <w:r w:rsidRPr="00DF1A05">
        <w:rPr>
          <w:rFonts w:ascii="Times New Roman" w:hAnsi="Times New Roman" w:cs="Times New Roman"/>
          <w:sz w:val="28"/>
          <w:szCs w:val="28"/>
          <w:lang w:val="uk-UA"/>
        </w:rPr>
        <w:t xml:space="preserve"> посадова особа забезпечуватиме реалізацію відповідно до законодавства державної політики;</w:t>
      </w:r>
    </w:p>
    <w:p w:rsidR="00DF1A05" w:rsidRPr="009C321F" w:rsidRDefault="00DF1A05" w:rsidP="00197D66">
      <w:pPr>
        <w:spacing w:after="0" w:line="240" w:lineRule="auto"/>
        <w:ind w:firstLine="720"/>
        <w:rPr>
          <w:rFonts w:ascii="Times New Roman" w:hAnsi="Times New Roman" w:cs="Times New Roman"/>
          <w:sz w:val="28"/>
          <w:szCs w:val="28"/>
          <w:lang w:val="uk-UA"/>
        </w:rPr>
      </w:pPr>
      <w:r w:rsidRPr="009C321F">
        <w:rPr>
          <w:rFonts w:ascii="Times New Roman" w:hAnsi="Times New Roman" w:cs="Times New Roman"/>
          <w:sz w:val="28"/>
          <w:szCs w:val="28"/>
          <w:lang w:val="uk-UA"/>
        </w:rPr>
        <w:t>порядку заміщення керівництва адміністрації у разі їх відсутності.</w:t>
      </w:r>
    </w:p>
    <w:p w:rsidR="007F1F70" w:rsidRPr="009C321F" w:rsidRDefault="00197D66" w:rsidP="00197D66">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3.2.</w:t>
      </w:r>
      <w:r w:rsidR="007F1F70" w:rsidRPr="009C321F">
        <w:rPr>
          <w:rFonts w:ascii="Times New Roman" w:hAnsi="Times New Roman" w:cs="Times New Roman"/>
          <w:sz w:val="28"/>
          <w:szCs w:val="28"/>
          <w:lang w:val="uk-UA"/>
        </w:rPr>
        <w:t>Голова адміністрації визначає обов’язки керівництва адміністрації щодо спрямування та контролю діяльності відповідних виконавчих органів сільських</w:t>
      </w:r>
      <w:r w:rsidR="007F1F70">
        <w:rPr>
          <w:rFonts w:ascii="Times New Roman" w:hAnsi="Times New Roman" w:cs="Times New Roman"/>
          <w:sz w:val="28"/>
          <w:szCs w:val="28"/>
          <w:lang w:val="uk-UA"/>
        </w:rPr>
        <w:t>,</w:t>
      </w:r>
      <w:r w:rsidR="007F1F70" w:rsidRPr="009C321F">
        <w:rPr>
          <w:rFonts w:ascii="Times New Roman" w:hAnsi="Times New Roman" w:cs="Times New Roman"/>
          <w:sz w:val="28"/>
          <w:szCs w:val="28"/>
          <w:lang w:val="uk-UA"/>
        </w:rPr>
        <w:t xml:space="preserve"> селищн</w:t>
      </w:r>
      <w:r w:rsidR="007F1F70">
        <w:rPr>
          <w:rFonts w:ascii="Times New Roman" w:hAnsi="Times New Roman" w:cs="Times New Roman"/>
          <w:sz w:val="28"/>
          <w:szCs w:val="28"/>
          <w:lang w:val="uk-UA"/>
        </w:rPr>
        <w:t>их</w:t>
      </w:r>
      <w:r w:rsidR="007F1F70" w:rsidRPr="009C321F">
        <w:rPr>
          <w:rFonts w:ascii="Times New Roman" w:hAnsi="Times New Roman" w:cs="Times New Roman"/>
          <w:sz w:val="28"/>
          <w:szCs w:val="28"/>
          <w:lang w:val="uk-UA"/>
        </w:rPr>
        <w:t xml:space="preserve"> рад. </w:t>
      </w:r>
    </w:p>
    <w:p w:rsidR="007F1F70" w:rsidRPr="009C321F" w:rsidRDefault="00197D66" w:rsidP="00197D66">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7F1F70" w:rsidRPr="009C321F">
        <w:rPr>
          <w:rFonts w:ascii="Times New Roman" w:hAnsi="Times New Roman" w:cs="Times New Roman"/>
          <w:sz w:val="28"/>
          <w:szCs w:val="28"/>
          <w:lang w:val="uk-UA"/>
        </w:rPr>
        <w:t>.</w:t>
      </w:r>
      <w:r>
        <w:rPr>
          <w:rFonts w:ascii="Times New Roman" w:hAnsi="Times New Roman" w:cs="Times New Roman"/>
          <w:sz w:val="28"/>
          <w:szCs w:val="28"/>
          <w:lang w:val="uk-UA"/>
        </w:rPr>
        <w:t>3</w:t>
      </w:r>
      <w:r w:rsidR="007F1F70" w:rsidRPr="009C321F">
        <w:rPr>
          <w:rFonts w:ascii="Times New Roman" w:hAnsi="Times New Roman" w:cs="Times New Roman"/>
          <w:sz w:val="28"/>
          <w:szCs w:val="28"/>
          <w:lang w:val="uk-UA"/>
        </w:rPr>
        <w:t>.</w:t>
      </w:r>
      <w:r w:rsidR="007F1F70" w:rsidRPr="009C321F">
        <w:rPr>
          <w:rFonts w:ascii="Times New Roman" w:hAnsi="Times New Roman" w:cs="Times New Roman"/>
          <w:sz w:val="28"/>
          <w:szCs w:val="28"/>
        </w:rPr>
        <w:t> </w:t>
      </w:r>
      <w:r w:rsidR="007F1F70" w:rsidRPr="009C321F">
        <w:rPr>
          <w:rFonts w:ascii="Times New Roman" w:hAnsi="Times New Roman" w:cs="Times New Roman"/>
          <w:sz w:val="28"/>
          <w:szCs w:val="28"/>
          <w:lang w:val="uk-UA"/>
        </w:rPr>
        <w:t>Правове, кадрове, організаційне, матеріально-технічне, інформаційно-аналітичне, методичне та інше забезпечення діяльності адміністрації, підготовку аналітичних, інформаційних та інших матеріалів, систематичну перевірку виконання актів законодавства, розпоряджень голови адміністрації і доручень керівництва адміністрації, надання методичної та іншої практичної допомоги здійснює апарат адміністрації.</w:t>
      </w:r>
    </w:p>
    <w:p w:rsidR="007F1F70" w:rsidRPr="009C321F" w:rsidRDefault="00197D66" w:rsidP="00197D66">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3.4</w:t>
      </w:r>
      <w:r w:rsidR="007F1F70" w:rsidRPr="009C321F">
        <w:rPr>
          <w:rFonts w:ascii="Times New Roman" w:hAnsi="Times New Roman" w:cs="Times New Roman"/>
          <w:sz w:val="28"/>
          <w:szCs w:val="28"/>
          <w:lang w:val="uk-UA"/>
        </w:rPr>
        <w:t>.</w:t>
      </w:r>
      <w:r w:rsidR="007F1F70" w:rsidRPr="009C321F">
        <w:rPr>
          <w:rFonts w:ascii="Times New Roman" w:hAnsi="Times New Roman" w:cs="Times New Roman"/>
          <w:sz w:val="28"/>
          <w:szCs w:val="28"/>
        </w:rPr>
        <w:t> </w:t>
      </w:r>
      <w:r w:rsidR="007F1F70" w:rsidRPr="009C321F">
        <w:rPr>
          <w:rFonts w:ascii="Times New Roman" w:hAnsi="Times New Roman" w:cs="Times New Roman"/>
          <w:sz w:val="28"/>
          <w:szCs w:val="28"/>
          <w:lang w:val="uk-UA"/>
        </w:rPr>
        <w:t>Організація роботи апарату та структурних підрозділів адміністрації здійснюється відповідно до Закону України «Про місцеві державні адміністрації», інших актів законодавства України, цього Регламенту та Положень про них.</w:t>
      </w:r>
    </w:p>
    <w:p w:rsidR="007F1F70" w:rsidRPr="009C321F" w:rsidRDefault="00197D66" w:rsidP="00197D66">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3.5</w:t>
      </w:r>
      <w:r w:rsidR="007F1F70" w:rsidRPr="009C321F">
        <w:rPr>
          <w:rFonts w:ascii="Times New Roman" w:hAnsi="Times New Roman" w:cs="Times New Roman"/>
          <w:sz w:val="28"/>
          <w:szCs w:val="28"/>
          <w:lang w:val="uk-UA"/>
        </w:rPr>
        <w:t>.</w:t>
      </w:r>
      <w:r w:rsidR="007F1F70" w:rsidRPr="009C321F">
        <w:rPr>
          <w:rFonts w:ascii="Times New Roman" w:hAnsi="Times New Roman" w:cs="Times New Roman"/>
          <w:sz w:val="28"/>
          <w:szCs w:val="28"/>
        </w:rPr>
        <w:t> </w:t>
      </w:r>
      <w:r w:rsidR="007F1F70" w:rsidRPr="009C321F">
        <w:rPr>
          <w:rFonts w:ascii="Times New Roman" w:hAnsi="Times New Roman" w:cs="Times New Roman"/>
          <w:sz w:val="28"/>
          <w:szCs w:val="28"/>
          <w:lang w:val="uk-UA"/>
        </w:rPr>
        <w:t>Структурні підрозділи адміністрації здійснюють керівництво галузями управління, несуть відповідальність за їх розвиток.</w:t>
      </w:r>
    </w:p>
    <w:p w:rsidR="00197D66" w:rsidRPr="00F12E16" w:rsidRDefault="00197D66" w:rsidP="00980DC4">
      <w:pPr>
        <w:spacing w:after="0" w:line="240" w:lineRule="auto"/>
        <w:ind w:firstLine="720"/>
        <w:jc w:val="both"/>
        <w:rPr>
          <w:rFonts w:ascii="Times New Roman" w:hAnsi="Times New Roman" w:cs="Times New Roman"/>
          <w:sz w:val="28"/>
          <w:szCs w:val="28"/>
          <w:lang w:val="uk-UA"/>
        </w:rPr>
      </w:pPr>
      <w:r w:rsidRPr="00F12E16">
        <w:rPr>
          <w:rFonts w:ascii="Times New Roman" w:hAnsi="Times New Roman" w:cs="Times New Roman"/>
          <w:sz w:val="28"/>
          <w:szCs w:val="28"/>
          <w:lang w:val="uk-UA"/>
        </w:rPr>
        <w:t>3</w:t>
      </w:r>
      <w:r w:rsidR="007F1F70" w:rsidRPr="00F12E16">
        <w:rPr>
          <w:rFonts w:ascii="Times New Roman" w:hAnsi="Times New Roman" w:cs="Times New Roman"/>
          <w:sz w:val="28"/>
          <w:szCs w:val="28"/>
          <w:lang w:val="uk-UA"/>
        </w:rPr>
        <w:t>.</w:t>
      </w:r>
      <w:r w:rsidRPr="00F12E16">
        <w:rPr>
          <w:rFonts w:ascii="Times New Roman" w:hAnsi="Times New Roman" w:cs="Times New Roman"/>
          <w:sz w:val="28"/>
          <w:szCs w:val="28"/>
          <w:lang w:val="uk-UA"/>
        </w:rPr>
        <w:t>6</w:t>
      </w:r>
      <w:r w:rsidR="007F1F70" w:rsidRPr="00F12E16">
        <w:rPr>
          <w:rFonts w:ascii="Times New Roman" w:hAnsi="Times New Roman" w:cs="Times New Roman"/>
          <w:sz w:val="28"/>
          <w:szCs w:val="28"/>
          <w:lang w:val="uk-UA"/>
        </w:rPr>
        <w:t>.</w:t>
      </w:r>
      <w:r w:rsidR="007F1F70" w:rsidRPr="00F12E16">
        <w:rPr>
          <w:rFonts w:ascii="Times New Roman" w:hAnsi="Times New Roman" w:cs="Times New Roman"/>
          <w:sz w:val="28"/>
          <w:szCs w:val="28"/>
        </w:rPr>
        <w:t> </w:t>
      </w:r>
      <w:r w:rsidR="007F1F70" w:rsidRPr="00F12E16">
        <w:rPr>
          <w:rFonts w:ascii="Times New Roman" w:hAnsi="Times New Roman" w:cs="Times New Roman"/>
          <w:sz w:val="28"/>
          <w:szCs w:val="28"/>
          <w:lang w:val="uk-UA"/>
        </w:rPr>
        <w:t xml:space="preserve">Положення про структурні підрозділи адміністрації розробляються керівниками таких підрозділів, погоджуються першим заступником, заступником голови, керівником апарату  адміністрації, який контролює діяльність даного структурного підрозділу відповідно до розподілу обов’язків, а також начальником відділу  </w:t>
      </w:r>
      <w:r w:rsidR="00134A4B" w:rsidRPr="00F12E16">
        <w:rPr>
          <w:rFonts w:ascii="Times New Roman" w:hAnsi="Times New Roman" w:cs="Times New Roman"/>
          <w:sz w:val="28"/>
          <w:szCs w:val="28"/>
          <w:lang w:val="uk-UA"/>
        </w:rPr>
        <w:t xml:space="preserve">юридичного забезпечення та комунікацій з громадськістю  </w:t>
      </w:r>
      <w:r w:rsidR="007F1F70" w:rsidRPr="00F12E16">
        <w:rPr>
          <w:rFonts w:ascii="Times New Roman" w:hAnsi="Times New Roman" w:cs="Times New Roman"/>
          <w:sz w:val="28"/>
          <w:szCs w:val="28"/>
          <w:lang w:val="uk-UA"/>
        </w:rPr>
        <w:t>апарату адміністрації, і затверджуються розпорядженням голови адміністрації.</w:t>
      </w:r>
    </w:p>
    <w:p w:rsidR="00980DC4" w:rsidRPr="00980DC4" w:rsidRDefault="00980DC4" w:rsidP="00980DC4">
      <w:pPr>
        <w:spacing w:after="0" w:line="240" w:lineRule="auto"/>
        <w:ind w:firstLine="720"/>
        <w:jc w:val="both"/>
        <w:rPr>
          <w:rFonts w:ascii="Times New Roman" w:hAnsi="Times New Roman" w:cs="Times New Roman"/>
          <w:sz w:val="28"/>
          <w:szCs w:val="28"/>
          <w:lang w:val="uk-UA"/>
        </w:rPr>
      </w:pPr>
    </w:p>
    <w:p w:rsidR="009B12C4" w:rsidRPr="00980DC4" w:rsidRDefault="009B12C4" w:rsidP="00980DC4">
      <w:pPr>
        <w:spacing w:line="240" w:lineRule="auto"/>
        <w:jc w:val="center"/>
        <w:rPr>
          <w:rFonts w:ascii="Times New Roman" w:hAnsi="Times New Roman" w:cs="Times New Roman"/>
          <w:sz w:val="28"/>
          <w:szCs w:val="28"/>
          <w:lang w:val="uk-UA"/>
        </w:rPr>
      </w:pPr>
      <w:r w:rsidRPr="005C32A8">
        <w:rPr>
          <w:rFonts w:ascii="Times New Roman" w:hAnsi="Times New Roman" w:cs="Times New Roman"/>
          <w:sz w:val="28"/>
          <w:szCs w:val="28"/>
          <w:lang w:val="uk-UA"/>
        </w:rPr>
        <w:t>Розділ 2.</w:t>
      </w:r>
      <w:r w:rsidRPr="00980DC4">
        <w:rPr>
          <w:rFonts w:ascii="Times New Roman" w:hAnsi="Times New Roman" w:cs="Times New Roman"/>
          <w:sz w:val="28"/>
          <w:szCs w:val="28"/>
        </w:rPr>
        <w:t> </w:t>
      </w:r>
      <w:r w:rsidRPr="005C32A8">
        <w:rPr>
          <w:rFonts w:ascii="Times New Roman" w:hAnsi="Times New Roman" w:cs="Times New Roman"/>
          <w:sz w:val="28"/>
          <w:szCs w:val="28"/>
          <w:lang w:val="uk-UA"/>
        </w:rPr>
        <w:t xml:space="preserve">Планування роботи </w:t>
      </w:r>
    </w:p>
    <w:p w:rsidR="009B12C4" w:rsidRPr="005C32A8" w:rsidRDefault="005F5E4E" w:rsidP="005F5E4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B12C4" w:rsidRPr="005C32A8">
        <w:rPr>
          <w:rFonts w:ascii="Times New Roman" w:hAnsi="Times New Roman" w:cs="Times New Roman"/>
          <w:sz w:val="28"/>
          <w:szCs w:val="28"/>
          <w:lang w:val="uk-UA"/>
        </w:rPr>
        <w:t>Параграф 1. Загальні засади планування роботи адміністрації</w:t>
      </w:r>
    </w:p>
    <w:p w:rsidR="005F5E4E" w:rsidRPr="005C32A8" w:rsidRDefault="005F5E4E" w:rsidP="00B01026">
      <w:pPr>
        <w:spacing w:after="0" w:line="240" w:lineRule="auto"/>
        <w:ind w:firstLine="709"/>
        <w:jc w:val="both"/>
        <w:rPr>
          <w:rFonts w:ascii="Times New Roman" w:hAnsi="Times New Roman" w:cs="Times New Roman"/>
          <w:sz w:val="28"/>
          <w:szCs w:val="28"/>
          <w:lang w:val="uk-UA"/>
        </w:rPr>
      </w:pPr>
      <w:r w:rsidRPr="005C32A8">
        <w:rPr>
          <w:rFonts w:ascii="Times New Roman" w:hAnsi="Times New Roman" w:cs="Times New Roman"/>
          <w:sz w:val="28"/>
          <w:szCs w:val="28"/>
          <w:lang w:val="uk-UA"/>
        </w:rPr>
        <w:t>1.1.</w:t>
      </w:r>
      <w:r w:rsidRPr="005F5E4E">
        <w:rPr>
          <w:rFonts w:ascii="Times New Roman" w:hAnsi="Times New Roman" w:cs="Times New Roman"/>
          <w:sz w:val="28"/>
          <w:szCs w:val="28"/>
        </w:rPr>
        <w:t> </w:t>
      </w:r>
      <w:r w:rsidRPr="005C32A8">
        <w:rPr>
          <w:rFonts w:ascii="Times New Roman" w:hAnsi="Times New Roman" w:cs="Times New Roman"/>
          <w:sz w:val="28"/>
          <w:szCs w:val="28"/>
          <w:lang w:val="uk-UA"/>
        </w:rPr>
        <w:t>Планування роботи адміністрації здійснюється з метою створення умов для послідовної та узгодженої діяльності її структурних підрозділів та апарату.</w:t>
      </w:r>
    </w:p>
    <w:p w:rsidR="009B12C4" w:rsidRPr="005F5E4E" w:rsidRDefault="003F7A4A" w:rsidP="003F7A4A">
      <w:pPr>
        <w:spacing w:after="0" w:line="240" w:lineRule="auto"/>
        <w:jc w:val="both"/>
        <w:rPr>
          <w:rFonts w:ascii="Times New Roman" w:hAnsi="Times New Roman" w:cs="Times New Roman"/>
          <w:sz w:val="28"/>
          <w:szCs w:val="28"/>
        </w:rPr>
      </w:pPr>
      <w:r>
        <w:rPr>
          <w:rFonts w:ascii="Times New Roman" w:hAnsi="Times New Roman" w:cs="Times New Roman"/>
          <w:sz w:val="12"/>
          <w:szCs w:val="12"/>
          <w:lang w:val="uk-UA"/>
        </w:rPr>
        <w:t xml:space="preserve">                      </w:t>
      </w:r>
      <w:r w:rsidR="009B12C4" w:rsidRPr="005F5E4E">
        <w:rPr>
          <w:rFonts w:ascii="Times New Roman" w:hAnsi="Times New Roman" w:cs="Times New Roman"/>
          <w:sz w:val="28"/>
          <w:szCs w:val="28"/>
        </w:rPr>
        <w:t>1.2. Робота адміністрації проводиться за річними і квартальними планами, що затверджуються розпорядженням голови адміністрації, а в разі потреби – оперативними (місячними) планами, що затверджуються головою адміністрації.</w:t>
      </w:r>
    </w:p>
    <w:p w:rsidR="009B12C4" w:rsidRPr="005F5E4E" w:rsidRDefault="009B12C4" w:rsidP="00B01026">
      <w:pPr>
        <w:spacing w:after="0" w:line="240" w:lineRule="auto"/>
        <w:ind w:firstLine="709"/>
        <w:jc w:val="both"/>
        <w:rPr>
          <w:rFonts w:ascii="Times New Roman" w:hAnsi="Times New Roman" w:cs="Times New Roman"/>
          <w:sz w:val="28"/>
          <w:szCs w:val="28"/>
        </w:rPr>
      </w:pPr>
      <w:r w:rsidRPr="005F5E4E">
        <w:rPr>
          <w:rFonts w:ascii="Times New Roman" w:hAnsi="Times New Roman" w:cs="Times New Roman"/>
          <w:sz w:val="28"/>
          <w:szCs w:val="28"/>
        </w:rPr>
        <w:t>1.3. Планування роботи адміністрації з підготовки проектів регуляторних актів здійснюється з урахуванням статті 7 Закону України «Про засади державної регуляторної політики у сфері господарської діяльності».</w:t>
      </w:r>
    </w:p>
    <w:p w:rsidR="009B12C4" w:rsidRPr="005F5E4E" w:rsidRDefault="009B12C4" w:rsidP="00B01026">
      <w:pPr>
        <w:spacing w:after="0" w:line="240" w:lineRule="auto"/>
        <w:jc w:val="both"/>
        <w:rPr>
          <w:rFonts w:ascii="Times New Roman" w:hAnsi="Times New Roman" w:cs="Times New Roman"/>
          <w:sz w:val="28"/>
          <w:szCs w:val="28"/>
        </w:rPr>
      </w:pPr>
    </w:p>
    <w:p w:rsidR="00250394" w:rsidRDefault="005F5E4E" w:rsidP="005F5E4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p>
    <w:p w:rsidR="009B12C4" w:rsidRPr="0013619A" w:rsidRDefault="00250394" w:rsidP="005F5E4E">
      <w:pPr>
        <w:spacing w:after="0" w:line="240" w:lineRule="auto"/>
        <w:rPr>
          <w:rFonts w:ascii="Times New Roman" w:hAnsi="Times New Roman" w:cs="Times New Roman"/>
          <w:sz w:val="28"/>
          <w:szCs w:val="28"/>
        </w:rPr>
      </w:pPr>
      <w:r w:rsidRPr="0013619A">
        <w:rPr>
          <w:rFonts w:ascii="Times New Roman" w:hAnsi="Times New Roman" w:cs="Times New Roman"/>
          <w:sz w:val="28"/>
          <w:szCs w:val="28"/>
          <w:lang w:val="uk-UA"/>
        </w:rPr>
        <w:t xml:space="preserve">                        </w:t>
      </w:r>
      <w:r w:rsidR="009B12C4" w:rsidRPr="0013619A">
        <w:rPr>
          <w:rFonts w:ascii="Times New Roman" w:hAnsi="Times New Roman" w:cs="Times New Roman"/>
          <w:sz w:val="28"/>
          <w:szCs w:val="28"/>
        </w:rPr>
        <w:t>Параграф 2. Порядок формування плану роботи адміністрації</w:t>
      </w:r>
    </w:p>
    <w:p w:rsidR="009B12C4" w:rsidRPr="005F5E4E" w:rsidRDefault="009B12C4" w:rsidP="005F5E4E">
      <w:pPr>
        <w:spacing w:after="0" w:line="240" w:lineRule="auto"/>
        <w:jc w:val="both"/>
        <w:rPr>
          <w:rFonts w:ascii="Times New Roman" w:hAnsi="Times New Roman" w:cs="Times New Roman"/>
          <w:sz w:val="12"/>
          <w:szCs w:val="12"/>
        </w:rPr>
      </w:pPr>
    </w:p>
    <w:p w:rsidR="009B12C4" w:rsidRPr="005F5E4E" w:rsidRDefault="009B12C4" w:rsidP="005F5E4E">
      <w:pPr>
        <w:spacing w:after="0" w:line="240" w:lineRule="auto"/>
        <w:ind w:firstLine="709"/>
        <w:jc w:val="both"/>
        <w:rPr>
          <w:rFonts w:ascii="Times New Roman" w:hAnsi="Times New Roman" w:cs="Times New Roman"/>
          <w:sz w:val="28"/>
          <w:szCs w:val="28"/>
        </w:rPr>
      </w:pPr>
      <w:r w:rsidRPr="005F5E4E">
        <w:rPr>
          <w:rFonts w:ascii="Times New Roman" w:hAnsi="Times New Roman" w:cs="Times New Roman"/>
          <w:sz w:val="28"/>
          <w:szCs w:val="28"/>
        </w:rPr>
        <w:t>2.1. План роботи адміністрації формується і затверджується в такому порядку:</w:t>
      </w:r>
    </w:p>
    <w:p w:rsidR="009B12C4" w:rsidRPr="005F5E4E" w:rsidRDefault="009B12C4" w:rsidP="005F5E4E">
      <w:pPr>
        <w:spacing w:after="0" w:line="240" w:lineRule="auto"/>
        <w:ind w:firstLine="720"/>
        <w:jc w:val="both"/>
        <w:rPr>
          <w:rFonts w:ascii="Times New Roman" w:hAnsi="Times New Roman" w:cs="Times New Roman"/>
          <w:sz w:val="28"/>
          <w:szCs w:val="28"/>
        </w:rPr>
      </w:pPr>
      <w:r w:rsidRPr="005F5E4E">
        <w:rPr>
          <w:rFonts w:ascii="Times New Roman" w:hAnsi="Times New Roman" w:cs="Times New Roman"/>
          <w:sz w:val="28"/>
          <w:szCs w:val="28"/>
        </w:rPr>
        <w:t>керівники структурних підрозділів та апарату адміністрації за 35 днів до початку наступного року або кварталу вносять відповідн</w:t>
      </w:r>
      <w:r w:rsidR="009527DB">
        <w:rPr>
          <w:rFonts w:ascii="Times New Roman" w:hAnsi="Times New Roman" w:cs="Times New Roman"/>
          <w:sz w:val="28"/>
          <w:szCs w:val="28"/>
        </w:rPr>
        <w:t>им заступникам голови, керівник</w:t>
      </w:r>
      <w:r w:rsidR="009527DB">
        <w:rPr>
          <w:rFonts w:ascii="Times New Roman" w:hAnsi="Times New Roman" w:cs="Times New Roman"/>
          <w:sz w:val="28"/>
          <w:szCs w:val="28"/>
          <w:lang w:val="uk-UA"/>
        </w:rPr>
        <w:t>ові</w:t>
      </w:r>
      <w:r w:rsidRPr="005F5E4E">
        <w:rPr>
          <w:rFonts w:ascii="Times New Roman" w:hAnsi="Times New Roman" w:cs="Times New Roman"/>
          <w:sz w:val="28"/>
          <w:szCs w:val="28"/>
        </w:rPr>
        <w:t xml:space="preserve"> апарату  пропозиції щодо включення питань до проектів річного і квартального планів роботи адміні</w:t>
      </w:r>
      <w:r w:rsidR="00854FA2">
        <w:rPr>
          <w:rFonts w:ascii="Times New Roman" w:hAnsi="Times New Roman" w:cs="Times New Roman"/>
          <w:sz w:val="28"/>
          <w:szCs w:val="28"/>
        </w:rPr>
        <w:t>страції,</w:t>
      </w:r>
      <w:r w:rsidR="00854FA2">
        <w:rPr>
          <w:rFonts w:ascii="Times New Roman" w:hAnsi="Times New Roman" w:cs="Times New Roman"/>
          <w:sz w:val="28"/>
          <w:szCs w:val="28"/>
          <w:lang w:val="uk-UA"/>
        </w:rPr>
        <w:t xml:space="preserve"> </w:t>
      </w:r>
      <w:r w:rsidRPr="005F5E4E">
        <w:rPr>
          <w:rFonts w:ascii="Times New Roman" w:hAnsi="Times New Roman" w:cs="Times New Roman"/>
          <w:sz w:val="28"/>
          <w:szCs w:val="28"/>
        </w:rPr>
        <w:t>узгоджують і узагальнюють пропозиції і після письмового погодження із заступниками голови, керівником апарату передають їх за своїм підписом  відділу організаційно</w:t>
      </w:r>
      <w:r w:rsidR="0013619A">
        <w:rPr>
          <w:rFonts w:ascii="Times New Roman" w:hAnsi="Times New Roman" w:cs="Times New Roman"/>
          <w:sz w:val="28"/>
          <w:szCs w:val="28"/>
          <w:lang w:val="uk-UA"/>
        </w:rPr>
        <w:t xml:space="preserve">ї роботи та управління персоналом </w:t>
      </w:r>
      <w:r w:rsidRPr="005F5E4E">
        <w:rPr>
          <w:rFonts w:ascii="Times New Roman" w:hAnsi="Times New Roman" w:cs="Times New Roman"/>
          <w:sz w:val="28"/>
          <w:szCs w:val="28"/>
        </w:rPr>
        <w:t xml:space="preserve">апарату адміністрації (далі – відділ </w:t>
      </w:r>
      <w:r w:rsidR="0013619A" w:rsidRPr="005F5E4E">
        <w:rPr>
          <w:rFonts w:ascii="Times New Roman" w:hAnsi="Times New Roman" w:cs="Times New Roman"/>
          <w:sz w:val="28"/>
          <w:szCs w:val="28"/>
        </w:rPr>
        <w:t>організаційно</w:t>
      </w:r>
      <w:r w:rsidR="0013619A">
        <w:rPr>
          <w:rFonts w:ascii="Times New Roman" w:hAnsi="Times New Roman" w:cs="Times New Roman"/>
          <w:sz w:val="28"/>
          <w:szCs w:val="28"/>
          <w:lang w:val="uk-UA"/>
        </w:rPr>
        <w:t>ї роботи та управління персоналом</w:t>
      </w:r>
      <w:r w:rsidRPr="005F5E4E">
        <w:rPr>
          <w:rFonts w:ascii="Times New Roman" w:hAnsi="Times New Roman" w:cs="Times New Roman"/>
          <w:sz w:val="28"/>
          <w:szCs w:val="28"/>
        </w:rPr>
        <w:t>) не пізніше як за 30 днів до початку наступного року або кварталу;</w:t>
      </w:r>
    </w:p>
    <w:p w:rsidR="009B12C4" w:rsidRPr="005F5E4E" w:rsidRDefault="009B12C4" w:rsidP="005F5E4E">
      <w:pPr>
        <w:spacing w:after="0" w:line="240" w:lineRule="auto"/>
        <w:ind w:firstLine="720"/>
        <w:jc w:val="both"/>
        <w:rPr>
          <w:rFonts w:ascii="Times New Roman" w:hAnsi="Times New Roman" w:cs="Times New Roman"/>
          <w:sz w:val="28"/>
          <w:szCs w:val="28"/>
        </w:rPr>
      </w:pPr>
      <w:r w:rsidRPr="005F5E4E">
        <w:rPr>
          <w:rFonts w:ascii="Times New Roman" w:hAnsi="Times New Roman" w:cs="Times New Roman"/>
          <w:sz w:val="28"/>
          <w:szCs w:val="28"/>
        </w:rPr>
        <w:t xml:space="preserve"> відділ </w:t>
      </w:r>
      <w:r w:rsidR="0013619A" w:rsidRPr="005F5E4E">
        <w:rPr>
          <w:rFonts w:ascii="Times New Roman" w:hAnsi="Times New Roman" w:cs="Times New Roman"/>
          <w:sz w:val="28"/>
          <w:szCs w:val="28"/>
        </w:rPr>
        <w:t>організаційно</w:t>
      </w:r>
      <w:r w:rsidR="0013619A">
        <w:rPr>
          <w:rFonts w:ascii="Times New Roman" w:hAnsi="Times New Roman" w:cs="Times New Roman"/>
          <w:sz w:val="28"/>
          <w:szCs w:val="28"/>
          <w:lang w:val="uk-UA"/>
        </w:rPr>
        <w:t xml:space="preserve">ї роботи та управління персоналом </w:t>
      </w:r>
      <w:r w:rsidRPr="005F5E4E">
        <w:rPr>
          <w:rFonts w:ascii="Times New Roman" w:hAnsi="Times New Roman" w:cs="Times New Roman"/>
          <w:sz w:val="28"/>
          <w:szCs w:val="28"/>
        </w:rPr>
        <w:t xml:space="preserve">за 15 днів до початку наступного року або кварталу погоджує із керівником апарату перелік питань для включення в план роботи, готує проект розпорядження та не пізніше як за 5 днів до початку наступного року або кварталу подає його на розгляд і затвердження голові адміністрації. </w:t>
      </w:r>
    </w:p>
    <w:p w:rsidR="009B12C4" w:rsidRPr="005F5E4E" w:rsidRDefault="009B12C4" w:rsidP="005F5E4E">
      <w:pPr>
        <w:spacing w:after="0" w:line="240" w:lineRule="auto"/>
        <w:ind w:firstLine="720"/>
        <w:jc w:val="both"/>
        <w:rPr>
          <w:rFonts w:ascii="Times New Roman" w:hAnsi="Times New Roman" w:cs="Times New Roman"/>
          <w:sz w:val="28"/>
          <w:szCs w:val="28"/>
        </w:rPr>
      </w:pPr>
      <w:r w:rsidRPr="005F5E4E">
        <w:rPr>
          <w:rFonts w:ascii="Times New Roman" w:hAnsi="Times New Roman" w:cs="Times New Roman"/>
          <w:sz w:val="28"/>
          <w:szCs w:val="28"/>
        </w:rPr>
        <w:t>2.2. Відповідальність за своєчасну та якісну підготовку пропозицій до плану роботи адміністрації покладається на керівників відповідних структурних підрозділів і заступників голови, керівника апарату адміністрації, (згідно з розподілом обов’язків).</w:t>
      </w:r>
    </w:p>
    <w:p w:rsidR="009B12C4" w:rsidRPr="005F5E4E" w:rsidRDefault="009B12C4" w:rsidP="005F5E4E">
      <w:pPr>
        <w:spacing w:after="0" w:line="240" w:lineRule="auto"/>
        <w:jc w:val="both"/>
        <w:rPr>
          <w:rFonts w:ascii="Times New Roman" w:hAnsi="Times New Roman" w:cs="Times New Roman"/>
          <w:sz w:val="28"/>
          <w:szCs w:val="28"/>
        </w:rPr>
      </w:pPr>
    </w:p>
    <w:p w:rsidR="009B12C4" w:rsidRPr="00B64D19" w:rsidRDefault="00B64D19" w:rsidP="00B64D19">
      <w:pPr>
        <w:spacing w:line="240" w:lineRule="auto"/>
        <w:jc w:val="both"/>
        <w:rPr>
          <w:rFonts w:ascii="Times New Roman" w:hAnsi="Times New Roman" w:cs="Times New Roman"/>
          <w:sz w:val="28"/>
          <w:szCs w:val="28"/>
          <w:lang w:val="uk-UA"/>
        </w:rPr>
      </w:pPr>
      <w:r>
        <w:rPr>
          <w:sz w:val="28"/>
          <w:szCs w:val="28"/>
          <w:lang w:val="uk-UA"/>
        </w:rPr>
        <w:t xml:space="preserve">       </w:t>
      </w:r>
      <w:r w:rsidR="009B12C4" w:rsidRPr="00B64D19">
        <w:rPr>
          <w:rFonts w:ascii="Times New Roman" w:hAnsi="Times New Roman" w:cs="Times New Roman"/>
          <w:sz w:val="28"/>
          <w:szCs w:val="28"/>
        </w:rPr>
        <w:t>Параграф 3. Основні вимоги до формування планів роботи адміністрації</w:t>
      </w:r>
    </w:p>
    <w:p w:rsidR="0061178C" w:rsidRPr="00EA29D0" w:rsidRDefault="009B12C4" w:rsidP="0061178C">
      <w:pPr>
        <w:spacing w:after="0" w:line="240" w:lineRule="auto"/>
        <w:ind w:firstLine="709"/>
        <w:jc w:val="both"/>
        <w:rPr>
          <w:rFonts w:ascii="Times New Roman" w:hAnsi="Times New Roman" w:cs="Times New Roman"/>
          <w:sz w:val="28"/>
          <w:szCs w:val="28"/>
          <w:lang w:val="uk-UA"/>
        </w:rPr>
      </w:pPr>
      <w:r w:rsidRPr="00B64D19">
        <w:rPr>
          <w:rFonts w:ascii="Times New Roman" w:hAnsi="Times New Roman" w:cs="Times New Roman"/>
          <w:sz w:val="28"/>
          <w:szCs w:val="28"/>
          <w:lang w:val="uk-UA"/>
        </w:rPr>
        <w:t>3.1.</w:t>
      </w:r>
      <w:r w:rsidRPr="00B64D19">
        <w:rPr>
          <w:rFonts w:ascii="Times New Roman" w:hAnsi="Times New Roman" w:cs="Times New Roman"/>
          <w:sz w:val="28"/>
          <w:szCs w:val="28"/>
        </w:rPr>
        <w:t> </w:t>
      </w:r>
      <w:r w:rsidRPr="00B64D19">
        <w:rPr>
          <w:rFonts w:ascii="Times New Roman" w:hAnsi="Times New Roman" w:cs="Times New Roman"/>
          <w:sz w:val="28"/>
          <w:szCs w:val="28"/>
          <w:lang w:val="uk-UA"/>
        </w:rPr>
        <w:t>Плани роботи адміністрації передбачають заходи, спрямовані на виконання Конституції України, законів України, актів Президента України та Верховної Ради України, Кабінету Міністрів України, центральних органів виконавчої влади (далі – акти законодавства), документів Кабінету Міністрів України, державних і регіональних програм соціально-економічного та культурного розвитку, здійснення інших, визначених законами, а також делегованих Недригайлівською районною радою повноважень, розпоряджень і доручень голів Сумської обласної та Недригайлівської районної державних   адміністрацій та забезпечення реалізації державної політики.</w:t>
      </w:r>
    </w:p>
    <w:p w:rsidR="00B64D19" w:rsidRDefault="00B64D19" w:rsidP="0061178C">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B12C4" w:rsidRPr="00B64D19">
        <w:rPr>
          <w:rFonts w:ascii="Times New Roman" w:hAnsi="Times New Roman" w:cs="Times New Roman"/>
          <w:sz w:val="28"/>
          <w:szCs w:val="28"/>
          <w:lang w:val="uk-UA"/>
        </w:rPr>
        <w:t>3.2.</w:t>
      </w:r>
      <w:r w:rsidR="009B12C4" w:rsidRPr="00B64D19">
        <w:rPr>
          <w:rFonts w:ascii="Times New Roman" w:hAnsi="Times New Roman" w:cs="Times New Roman"/>
          <w:sz w:val="28"/>
          <w:szCs w:val="28"/>
        </w:rPr>
        <w:t> </w:t>
      </w:r>
      <w:r w:rsidR="009B12C4" w:rsidRPr="00B64D19">
        <w:rPr>
          <w:rFonts w:ascii="Times New Roman" w:hAnsi="Times New Roman" w:cs="Times New Roman"/>
          <w:sz w:val="28"/>
          <w:szCs w:val="28"/>
          <w:lang w:val="uk-UA"/>
        </w:rPr>
        <w:t>До планів роботи адміністрації включаються:</w:t>
      </w:r>
    </w:p>
    <w:p w:rsidR="009B12C4" w:rsidRPr="00B64D19" w:rsidRDefault="00B64D19" w:rsidP="0061178C">
      <w:pPr>
        <w:spacing w:after="0" w:line="240" w:lineRule="auto"/>
        <w:ind w:firstLine="709"/>
        <w:jc w:val="both"/>
        <w:rPr>
          <w:rFonts w:ascii="Times New Roman" w:hAnsi="Times New Roman" w:cs="Times New Roman"/>
          <w:sz w:val="28"/>
          <w:szCs w:val="28"/>
          <w:lang w:val="uk-UA"/>
        </w:rPr>
      </w:pPr>
      <w:r w:rsidRPr="00B64D19">
        <w:rPr>
          <w:rFonts w:ascii="Times New Roman" w:hAnsi="Times New Roman" w:cs="Times New Roman"/>
          <w:sz w:val="28"/>
          <w:szCs w:val="28"/>
          <w:lang w:val="uk-UA"/>
        </w:rPr>
        <w:t xml:space="preserve"> актуальні питання, пов’язані зі здійсненням заходів щодо соціально-економічного розвитку району або окремих його територіальних одиниць,</w:t>
      </w:r>
    </w:p>
    <w:p w:rsidR="009B12C4" w:rsidRPr="00B64D19" w:rsidRDefault="009B12C4" w:rsidP="0082397F">
      <w:pPr>
        <w:spacing w:after="0" w:line="240" w:lineRule="auto"/>
        <w:ind w:firstLine="720"/>
        <w:jc w:val="both"/>
        <w:rPr>
          <w:rFonts w:ascii="Times New Roman" w:hAnsi="Times New Roman" w:cs="Times New Roman"/>
          <w:sz w:val="28"/>
          <w:szCs w:val="28"/>
          <w:lang w:val="uk-UA"/>
        </w:rPr>
      </w:pPr>
      <w:r w:rsidRPr="00B64D19">
        <w:rPr>
          <w:rFonts w:ascii="Times New Roman" w:hAnsi="Times New Roman" w:cs="Times New Roman"/>
          <w:sz w:val="28"/>
          <w:szCs w:val="28"/>
          <w:lang w:val="uk-UA"/>
        </w:rPr>
        <w:t>функціонуванням галузей господарського комплексу та розв’язанням проблем у соціальній сфері, поліпшенням діяльності органів виконавчої влади району, їх взаємодію з органами місцевого самоврядування, питання що вносяться на розгляд Недригайлівської районної ради, потребують розгляду на нарадах у заступників голови та вжиття додаткових заходів для їх вирішення;</w:t>
      </w:r>
    </w:p>
    <w:p w:rsidR="009B12C4" w:rsidRPr="0028467D" w:rsidRDefault="009B12C4" w:rsidP="0082397F">
      <w:pPr>
        <w:spacing w:after="0" w:line="240" w:lineRule="auto"/>
        <w:ind w:firstLine="720"/>
        <w:jc w:val="both"/>
        <w:rPr>
          <w:rFonts w:ascii="Times New Roman" w:hAnsi="Times New Roman" w:cs="Times New Roman"/>
          <w:sz w:val="28"/>
          <w:szCs w:val="28"/>
          <w:lang w:val="uk-UA"/>
        </w:rPr>
      </w:pPr>
      <w:r w:rsidRPr="0028467D">
        <w:rPr>
          <w:rFonts w:ascii="Times New Roman" w:hAnsi="Times New Roman" w:cs="Times New Roman"/>
          <w:sz w:val="28"/>
          <w:szCs w:val="28"/>
          <w:lang w:val="uk-UA"/>
        </w:rPr>
        <w:t>перелік актів законодавства, розпоряджень і доручень голів Сумської обласної і Недриг</w:t>
      </w:r>
      <w:r w:rsidR="0029199F">
        <w:rPr>
          <w:rFonts w:ascii="Times New Roman" w:hAnsi="Times New Roman" w:cs="Times New Roman"/>
          <w:sz w:val="28"/>
          <w:szCs w:val="28"/>
          <w:lang w:val="uk-UA"/>
        </w:rPr>
        <w:t xml:space="preserve">айлівської районної державних  </w:t>
      </w:r>
      <w:r w:rsidRPr="0028467D">
        <w:rPr>
          <w:rFonts w:ascii="Times New Roman" w:hAnsi="Times New Roman" w:cs="Times New Roman"/>
          <w:sz w:val="28"/>
          <w:szCs w:val="28"/>
          <w:lang w:val="uk-UA"/>
        </w:rPr>
        <w:t>адміністрацій, хід виконання яких розглядатиметься в порядку контролю;</w:t>
      </w:r>
    </w:p>
    <w:p w:rsidR="00F27CB6" w:rsidRDefault="00F27CB6" w:rsidP="0082397F">
      <w:pPr>
        <w:spacing w:after="0" w:line="240" w:lineRule="auto"/>
        <w:ind w:firstLine="720"/>
        <w:jc w:val="both"/>
        <w:rPr>
          <w:rFonts w:ascii="Times New Roman" w:hAnsi="Times New Roman" w:cs="Times New Roman"/>
          <w:sz w:val="28"/>
          <w:szCs w:val="28"/>
          <w:lang w:val="uk-UA"/>
        </w:rPr>
      </w:pPr>
    </w:p>
    <w:p w:rsidR="0029199F" w:rsidRDefault="0029199F" w:rsidP="0082397F">
      <w:pPr>
        <w:spacing w:after="0" w:line="240" w:lineRule="auto"/>
        <w:ind w:firstLine="720"/>
        <w:jc w:val="both"/>
        <w:rPr>
          <w:rFonts w:ascii="Times New Roman" w:hAnsi="Times New Roman" w:cs="Times New Roman"/>
          <w:sz w:val="28"/>
          <w:szCs w:val="28"/>
          <w:lang w:val="uk-UA"/>
        </w:rPr>
      </w:pPr>
    </w:p>
    <w:p w:rsidR="009B12C4" w:rsidRPr="0082397F" w:rsidRDefault="009B12C4" w:rsidP="0082397F">
      <w:pPr>
        <w:spacing w:after="0" w:line="240" w:lineRule="auto"/>
        <w:ind w:firstLine="720"/>
        <w:jc w:val="both"/>
        <w:rPr>
          <w:rFonts w:ascii="Times New Roman" w:hAnsi="Times New Roman" w:cs="Times New Roman"/>
          <w:sz w:val="28"/>
          <w:szCs w:val="28"/>
        </w:rPr>
      </w:pPr>
      <w:r w:rsidRPr="0082397F">
        <w:rPr>
          <w:rFonts w:ascii="Times New Roman" w:hAnsi="Times New Roman" w:cs="Times New Roman"/>
          <w:sz w:val="28"/>
          <w:szCs w:val="28"/>
        </w:rPr>
        <w:lastRenderedPageBreak/>
        <w:t>основні організаційно</w:t>
      </w:r>
      <w:r w:rsidR="00854FA2">
        <w:rPr>
          <w:rFonts w:ascii="Times New Roman" w:hAnsi="Times New Roman" w:cs="Times New Roman"/>
          <w:sz w:val="28"/>
          <w:szCs w:val="28"/>
          <w:lang w:val="uk-UA"/>
        </w:rPr>
        <w:t xml:space="preserve"> </w:t>
      </w:r>
      <w:r w:rsidRPr="0082397F">
        <w:rPr>
          <w:rFonts w:ascii="Times New Roman" w:hAnsi="Times New Roman" w:cs="Times New Roman"/>
          <w:sz w:val="28"/>
          <w:szCs w:val="28"/>
        </w:rPr>
        <w:t>-</w:t>
      </w:r>
      <w:r w:rsidR="00854FA2">
        <w:rPr>
          <w:rFonts w:ascii="Times New Roman" w:hAnsi="Times New Roman" w:cs="Times New Roman"/>
          <w:sz w:val="28"/>
          <w:szCs w:val="28"/>
          <w:lang w:val="uk-UA"/>
        </w:rPr>
        <w:t xml:space="preserve"> </w:t>
      </w:r>
      <w:r w:rsidRPr="0082397F">
        <w:rPr>
          <w:rFonts w:ascii="Times New Roman" w:hAnsi="Times New Roman" w:cs="Times New Roman"/>
          <w:sz w:val="28"/>
          <w:szCs w:val="28"/>
        </w:rPr>
        <w:t>масові заходи, проведення яких забезпечується адміністрацією або за її участю.</w:t>
      </w:r>
    </w:p>
    <w:p w:rsidR="009B12C4" w:rsidRPr="0082397F" w:rsidRDefault="009B12C4" w:rsidP="0082397F">
      <w:pPr>
        <w:spacing w:after="0" w:line="240" w:lineRule="auto"/>
        <w:ind w:firstLine="720"/>
        <w:jc w:val="both"/>
        <w:rPr>
          <w:rFonts w:ascii="Times New Roman" w:hAnsi="Times New Roman" w:cs="Times New Roman"/>
          <w:sz w:val="28"/>
          <w:szCs w:val="28"/>
        </w:rPr>
      </w:pPr>
      <w:r w:rsidRPr="0082397F">
        <w:rPr>
          <w:rFonts w:ascii="Times New Roman" w:hAnsi="Times New Roman" w:cs="Times New Roman"/>
          <w:sz w:val="28"/>
          <w:szCs w:val="28"/>
        </w:rPr>
        <w:t>3.3. Плани повинні містити питання:</w:t>
      </w:r>
    </w:p>
    <w:p w:rsidR="009B12C4" w:rsidRPr="0082397F" w:rsidRDefault="009B12C4" w:rsidP="0082397F">
      <w:pPr>
        <w:spacing w:after="0" w:line="240" w:lineRule="auto"/>
        <w:ind w:firstLine="720"/>
        <w:jc w:val="both"/>
        <w:rPr>
          <w:rFonts w:ascii="Times New Roman" w:hAnsi="Times New Roman" w:cs="Times New Roman"/>
          <w:sz w:val="28"/>
          <w:szCs w:val="28"/>
        </w:rPr>
      </w:pPr>
      <w:r w:rsidRPr="0082397F">
        <w:rPr>
          <w:rFonts w:ascii="Times New Roman" w:hAnsi="Times New Roman" w:cs="Times New Roman"/>
          <w:sz w:val="28"/>
          <w:szCs w:val="28"/>
        </w:rPr>
        <w:t>про підбиття підсумків діяльності адміністрації відповідно за рік, квартал, місяць з визначенням основних напрямів подальшої роботи;</w:t>
      </w:r>
    </w:p>
    <w:p w:rsidR="009B12C4" w:rsidRPr="0082397F" w:rsidRDefault="009B12C4" w:rsidP="0082397F">
      <w:pPr>
        <w:spacing w:after="0" w:line="240" w:lineRule="auto"/>
        <w:ind w:firstLine="720"/>
        <w:jc w:val="both"/>
        <w:rPr>
          <w:rFonts w:ascii="Times New Roman" w:hAnsi="Times New Roman" w:cs="Times New Roman"/>
          <w:sz w:val="28"/>
          <w:szCs w:val="28"/>
        </w:rPr>
      </w:pPr>
      <w:r w:rsidRPr="0082397F">
        <w:rPr>
          <w:rFonts w:ascii="Times New Roman" w:hAnsi="Times New Roman" w:cs="Times New Roman"/>
          <w:sz w:val="28"/>
          <w:szCs w:val="28"/>
        </w:rPr>
        <w:t>діяльності структурних підрозділів адміністрації, виконкомів сіль</w:t>
      </w:r>
      <w:r w:rsidR="007A03B7">
        <w:rPr>
          <w:rFonts w:ascii="Times New Roman" w:hAnsi="Times New Roman" w:cs="Times New Roman"/>
          <w:sz w:val="28"/>
          <w:szCs w:val="28"/>
        </w:rPr>
        <w:t>ських і селищних рад</w:t>
      </w:r>
      <w:r w:rsidRPr="0082397F">
        <w:rPr>
          <w:rFonts w:ascii="Times New Roman" w:hAnsi="Times New Roman" w:cs="Times New Roman"/>
          <w:sz w:val="28"/>
          <w:szCs w:val="28"/>
        </w:rPr>
        <w:t xml:space="preserve"> з виконання актів законодавства, розпоряджень і доручень голови адміністрації або здійснення їх повноважень.</w:t>
      </w:r>
    </w:p>
    <w:p w:rsidR="009B12C4" w:rsidRPr="0082397F" w:rsidRDefault="009B12C4" w:rsidP="0082397F">
      <w:pPr>
        <w:spacing w:after="0" w:line="240" w:lineRule="auto"/>
        <w:ind w:firstLine="720"/>
        <w:jc w:val="both"/>
        <w:rPr>
          <w:rFonts w:ascii="Times New Roman" w:hAnsi="Times New Roman" w:cs="Times New Roman"/>
          <w:sz w:val="28"/>
          <w:szCs w:val="28"/>
        </w:rPr>
      </w:pPr>
      <w:r w:rsidRPr="0082397F">
        <w:rPr>
          <w:rFonts w:ascii="Times New Roman" w:hAnsi="Times New Roman" w:cs="Times New Roman"/>
          <w:sz w:val="28"/>
          <w:szCs w:val="28"/>
        </w:rPr>
        <w:t>3.4. Підготовка питань до розгляду діяльності структурних підрозділів адміністрації або виконкомів сільських і селищних рад, як правило, передбачає проведення комплексної або цільової перевірки стану справ на території відповідної адміністративно-територіальної одиниці.</w:t>
      </w:r>
    </w:p>
    <w:p w:rsidR="009B12C4" w:rsidRDefault="009B12C4" w:rsidP="0082397F">
      <w:pPr>
        <w:spacing w:after="0" w:line="240" w:lineRule="auto"/>
        <w:ind w:firstLine="709"/>
        <w:jc w:val="both"/>
        <w:rPr>
          <w:rFonts w:ascii="Times New Roman" w:hAnsi="Times New Roman" w:cs="Times New Roman"/>
          <w:sz w:val="28"/>
          <w:szCs w:val="28"/>
          <w:lang w:val="uk-UA"/>
        </w:rPr>
      </w:pPr>
      <w:r w:rsidRPr="0082397F">
        <w:rPr>
          <w:rFonts w:ascii="Times New Roman" w:hAnsi="Times New Roman" w:cs="Times New Roman"/>
          <w:sz w:val="28"/>
          <w:szCs w:val="28"/>
        </w:rPr>
        <w:t>3.5. У планах роботи адміністрації визначаються посадові особи, відповідальні за здійснення запланованих заходів, а також строки їх здійснення.</w:t>
      </w:r>
    </w:p>
    <w:p w:rsidR="0082397F" w:rsidRPr="0082397F" w:rsidRDefault="0082397F" w:rsidP="0082397F">
      <w:pPr>
        <w:spacing w:after="0" w:line="240" w:lineRule="auto"/>
        <w:ind w:firstLine="709"/>
        <w:jc w:val="both"/>
        <w:rPr>
          <w:rFonts w:ascii="Times New Roman" w:hAnsi="Times New Roman" w:cs="Times New Roman"/>
          <w:sz w:val="28"/>
          <w:szCs w:val="28"/>
          <w:lang w:val="uk-UA"/>
        </w:rPr>
      </w:pPr>
    </w:p>
    <w:p w:rsidR="009B12C4" w:rsidRPr="0082397F" w:rsidRDefault="009B12C4" w:rsidP="0082397F">
      <w:pPr>
        <w:spacing w:after="0" w:line="240" w:lineRule="auto"/>
        <w:jc w:val="center"/>
        <w:rPr>
          <w:rFonts w:ascii="Times New Roman" w:hAnsi="Times New Roman" w:cs="Times New Roman"/>
          <w:sz w:val="28"/>
          <w:szCs w:val="28"/>
        </w:rPr>
      </w:pPr>
      <w:r w:rsidRPr="0082397F">
        <w:rPr>
          <w:rFonts w:ascii="Times New Roman" w:hAnsi="Times New Roman" w:cs="Times New Roman"/>
          <w:sz w:val="28"/>
          <w:szCs w:val="28"/>
        </w:rPr>
        <w:t xml:space="preserve">Параграф 4. Включення та виключення питань </w:t>
      </w:r>
    </w:p>
    <w:p w:rsidR="009B12C4" w:rsidRPr="0082397F" w:rsidRDefault="009B12C4" w:rsidP="0082397F">
      <w:pPr>
        <w:spacing w:after="0" w:line="240" w:lineRule="auto"/>
        <w:jc w:val="center"/>
        <w:rPr>
          <w:rFonts w:ascii="Times New Roman" w:hAnsi="Times New Roman" w:cs="Times New Roman"/>
          <w:sz w:val="28"/>
          <w:szCs w:val="28"/>
        </w:rPr>
      </w:pPr>
      <w:r w:rsidRPr="0082397F">
        <w:rPr>
          <w:rFonts w:ascii="Times New Roman" w:hAnsi="Times New Roman" w:cs="Times New Roman"/>
          <w:sz w:val="28"/>
          <w:szCs w:val="28"/>
        </w:rPr>
        <w:t>у планах роботи адміністрації</w:t>
      </w:r>
    </w:p>
    <w:p w:rsidR="009B12C4" w:rsidRPr="0082397F" w:rsidRDefault="009B12C4" w:rsidP="0082397F">
      <w:pPr>
        <w:spacing w:after="0" w:line="240" w:lineRule="auto"/>
        <w:rPr>
          <w:rFonts w:ascii="Times New Roman" w:hAnsi="Times New Roman" w:cs="Times New Roman"/>
          <w:sz w:val="12"/>
          <w:szCs w:val="12"/>
        </w:rPr>
      </w:pPr>
    </w:p>
    <w:p w:rsidR="009B12C4" w:rsidRPr="0082397F" w:rsidRDefault="009B12C4" w:rsidP="0082397F">
      <w:pPr>
        <w:spacing w:after="0" w:line="240" w:lineRule="auto"/>
        <w:ind w:firstLine="709"/>
        <w:jc w:val="both"/>
        <w:rPr>
          <w:rFonts w:ascii="Times New Roman" w:hAnsi="Times New Roman" w:cs="Times New Roman"/>
          <w:sz w:val="28"/>
          <w:szCs w:val="28"/>
        </w:rPr>
      </w:pPr>
      <w:r w:rsidRPr="0082397F">
        <w:rPr>
          <w:rFonts w:ascii="Times New Roman" w:hAnsi="Times New Roman" w:cs="Times New Roman"/>
          <w:sz w:val="28"/>
          <w:szCs w:val="28"/>
        </w:rPr>
        <w:t>4.1. Додаткові (позапланові) питання включаються до затвердженого плану роботи адміністрації за рішенням її голови.</w:t>
      </w:r>
    </w:p>
    <w:p w:rsidR="009B12C4" w:rsidRPr="00B96006" w:rsidRDefault="009B12C4" w:rsidP="00BF6957">
      <w:pPr>
        <w:spacing w:after="0" w:line="240" w:lineRule="auto"/>
        <w:ind w:firstLine="720"/>
        <w:jc w:val="both"/>
        <w:rPr>
          <w:rFonts w:ascii="Times New Roman" w:hAnsi="Times New Roman" w:cs="Times New Roman"/>
          <w:sz w:val="28"/>
          <w:szCs w:val="28"/>
        </w:rPr>
      </w:pPr>
      <w:r w:rsidRPr="0082397F">
        <w:rPr>
          <w:rFonts w:ascii="Times New Roman" w:hAnsi="Times New Roman" w:cs="Times New Roman"/>
          <w:sz w:val="28"/>
          <w:szCs w:val="28"/>
        </w:rPr>
        <w:t>4.2. Виключення з плану роботи питань здійснюється лише з дозволу голови адміністрації на підставі доповідної записки заступника голови, керівника апарату адміністрації (відповідно до розподілу обов’язків).</w:t>
      </w:r>
    </w:p>
    <w:p w:rsidR="00BF6957" w:rsidRPr="00B96006" w:rsidRDefault="00BF6957" w:rsidP="00BF6957">
      <w:pPr>
        <w:spacing w:after="0" w:line="240" w:lineRule="auto"/>
        <w:ind w:firstLine="720"/>
        <w:jc w:val="both"/>
        <w:rPr>
          <w:rFonts w:ascii="Times New Roman" w:hAnsi="Times New Roman" w:cs="Times New Roman"/>
          <w:sz w:val="28"/>
          <w:szCs w:val="28"/>
        </w:rPr>
      </w:pPr>
    </w:p>
    <w:p w:rsidR="009B12C4" w:rsidRPr="0082397F" w:rsidRDefault="008C0F54" w:rsidP="0082397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Параграф 5.</w:t>
      </w:r>
      <w:r w:rsidR="009B12C4" w:rsidRPr="0082397F">
        <w:rPr>
          <w:rFonts w:ascii="Times New Roman" w:hAnsi="Times New Roman" w:cs="Times New Roman"/>
          <w:sz w:val="28"/>
          <w:szCs w:val="28"/>
        </w:rPr>
        <w:t xml:space="preserve">Здійснення контролю за виконанням </w:t>
      </w:r>
    </w:p>
    <w:p w:rsidR="009B12C4" w:rsidRPr="0082397F" w:rsidRDefault="009B12C4" w:rsidP="0082397F">
      <w:pPr>
        <w:spacing w:after="0" w:line="240" w:lineRule="auto"/>
        <w:jc w:val="center"/>
        <w:rPr>
          <w:rFonts w:ascii="Times New Roman" w:hAnsi="Times New Roman" w:cs="Times New Roman"/>
          <w:sz w:val="28"/>
          <w:szCs w:val="28"/>
        </w:rPr>
      </w:pPr>
      <w:r w:rsidRPr="0082397F">
        <w:rPr>
          <w:rFonts w:ascii="Times New Roman" w:hAnsi="Times New Roman" w:cs="Times New Roman"/>
          <w:sz w:val="28"/>
          <w:szCs w:val="28"/>
        </w:rPr>
        <w:t>плану роботи адміністрації</w:t>
      </w:r>
    </w:p>
    <w:p w:rsidR="009B12C4" w:rsidRPr="0082397F" w:rsidRDefault="009B12C4" w:rsidP="0082397F">
      <w:pPr>
        <w:spacing w:after="0" w:line="240" w:lineRule="auto"/>
        <w:ind w:firstLine="720"/>
        <w:rPr>
          <w:rFonts w:ascii="Times New Roman" w:hAnsi="Times New Roman" w:cs="Times New Roman"/>
          <w:sz w:val="12"/>
          <w:szCs w:val="12"/>
        </w:rPr>
      </w:pPr>
    </w:p>
    <w:p w:rsidR="009B12C4" w:rsidRPr="00365823" w:rsidRDefault="009B12C4" w:rsidP="00365823">
      <w:pPr>
        <w:spacing w:after="0" w:line="240" w:lineRule="auto"/>
        <w:ind w:firstLine="709"/>
        <w:jc w:val="both"/>
        <w:rPr>
          <w:rFonts w:ascii="Times New Roman" w:hAnsi="Times New Roman" w:cs="Times New Roman"/>
          <w:sz w:val="28"/>
          <w:szCs w:val="28"/>
        </w:rPr>
      </w:pPr>
      <w:r w:rsidRPr="00365823">
        <w:rPr>
          <w:rFonts w:ascii="Times New Roman" w:hAnsi="Times New Roman" w:cs="Times New Roman"/>
          <w:sz w:val="28"/>
          <w:szCs w:val="28"/>
        </w:rPr>
        <w:t xml:space="preserve">5.1. Про виконання плану роботи адміністрації готується </w:t>
      </w:r>
      <w:r w:rsidR="0082397F" w:rsidRPr="00365823">
        <w:rPr>
          <w:rFonts w:ascii="Times New Roman" w:hAnsi="Times New Roman" w:cs="Times New Roman"/>
          <w:sz w:val="28"/>
          <w:szCs w:val="28"/>
          <w:lang w:val="uk-UA"/>
        </w:rPr>
        <w:t>звіт</w:t>
      </w:r>
      <w:r w:rsidRPr="00365823">
        <w:rPr>
          <w:rFonts w:ascii="Times New Roman" w:hAnsi="Times New Roman" w:cs="Times New Roman"/>
          <w:sz w:val="28"/>
          <w:szCs w:val="28"/>
        </w:rPr>
        <w:t>, що формується в такому порядку:</w:t>
      </w:r>
    </w:p>
    <w:p w:rsidR="009B12C4" w:rsidRPr="00365823" w:rsidRDefault="009B12C4" w:rsidP="00365823">
      <w:pPr>
        <w:spacing w:after="0" w:line="240" w:lineRule="auto"/>
        <w:ind w:firstLine="720"/>
        <w:jc w:val="both"/>
        <w:rPr>
          <w:rFonts w:ascii="Times New Roman" w:hAnsi="Times New Roman" w:cs="Times New Roman"/>
          <w:sz w:val="28"/>
          <w:szCs w:val="28"/>
        </w:rPr>
      </w:pPr>
      <w:r w:rsidRPr="00365823">
        <w:rPr>
          <w:rFonts w:ascii="Times New Roman" w:hAnsi="Times New Roman" w:cs="Times New Roman"/>
          <w:sz w:val="28"/>
          <w:szCs w:val="28"/>
        </w:rPr>
        <w:t xml:space="preserve">керівники структурних підрозділів адміністрації та її апарату надають відповідним заступникам голови, керівнику апарату </w:t>
      </w:r>
      <w:r w:rsidR="0082397F" w:rsidRPr="00365823">
        <w:rPr>
          <w:rFonts w:ascii="Times New Roman" w:hAnsi="Times New Roman" w:cs="Times New Roman"/>
          <w:sz w:val="28"/>
          <w:szCs w:val="28"/>
          <w:lang w:val="uk-UA"/>
        </w:rPr>
        <w:t>звіт</w:t>
      </w:r>
      <w:r w:rsidRPr="00365823">
        <w:rPr>
          <w:rFonts w:ascii="Times New Roman" w:hAnsi="Times New Roman" w:cs="Times New Roman"/>
          <w:sz w:val="28"/>
          <w:szCs w:val="28"/>
        </w:rPr>
        <w:t xml:space="preserve"> про виконання плану роботи за звітн</w:t>
      </w:r>
      <w:r w:rsidR="0082397F" w:rsidRPr="00365823">
        <w:rPr>
          <w:rFonts w:ascii="Times New Roman" w:hAnsi="Times New Roman" w:cs="Times New Roman"/>
          <w:sz w:val="28"/>
          <w:szCs w:val="28"/>
        </w:rPr>
        <w:t xml:space="preserve">ий період. У </w:t>
      </w:r>
      <w:r w:rsidR="0082397F" w:rsidRPr="00365823">
        <w:rPr>
          <w:rFonts w:ascii="Times New Roman" w:hAnsi="Times New Roman" w:cs="Times New Roman"/>
          <w:sz w:val="28"/>
          <w:szCs w:val="28"/>
          <w:lang w:val="uk-UA"/>
        </w:rPr>
        <w:t>звітах</w:t>
      </w:r>
      <w:r w:rsidRPr="00365823">
        <w:rPr>
          <w:rFonts w:ascii="Times New Roman" w:hAnsi="Times New Roman" w:cs="Times New Roman"/>
          <w:sz w:val="28"/>
          <w:szCs w:val="28"/>
        </w:rPr>
        <w:t xml:space="preserve"> чітко зазначається кількість виконаних та невиконаних планових заходів, причини невиконання та подальше вирішення цих питань. Викладення інформації проводиться виключно в межах реалізації завдань відповідно до плану, про важливі позапланові заходи зазначається окремо;</w:t>
      </w:r>
    </w:p>
    <w:p w:rsidR="009B12C4" w:rsidRPr="00365823" w:rsidRDefault="009B12C4" w:rsidP="00365823">
      <w:pPr>
        <w:spacing w:after="0" w:line="240" w:lineRule="auto"/>
        <w:ind w:firstLine="720"/>
        <w:jc w:val="both"/>
        <w:rPr>
          <w:rFonts w:ascii="Times New Roman" w:hAnsi="Times New Roman" w:cs="Times New Roman"/>
          <w:sz w:val="28"/>
          <w:szCs w:val="28"/>
        </w:rPr>
      </w:pPr>
      <w:r w:rsidRPr="00365823">
        <w:rPr>
          <w:rFonts w:ascii="Times New Roman" w:hAnsi="Times New Roman" w:cs="Times New Roman"/>
          <w:sz w:val="28"/>
          <w:szCs w:val="28"/>
        </w:rPr>
        <w:t>за письмовим погодженням із заступниками голови, керівником апарату до 5 числа першого місяця наступного кварта</w:t>
      </w:r>
      <w:r w:rsidR="00365823" w:rsidRPr="00365823">
        <w:rPr>
          <w:rFonts w:ascii="Times New Roman" w:hAnsi="Times New Roman" w:cs="Times New Roman"/>
          <w:sz w:val="28"/>
          <w:szCs w:val="28"/>
        </w:rPr>
        <w:t xml:space="preserve">лу передаються </w:t>
      </w:r>
      <w:r w:rsidR="00365823" w:rsidRPr="00365823">
        <w:rPr>
          <w:rFonts w:ascii="Times New Roman" w:hAnsi="Times New Roman" w:cs="Times New Roman"/>
          <w:sz w:val="28"/>
          <w:szCs w:val="28"/>
          <w:lang w:val="uk-UA"/>
        </w:rPr>
        <w:t xml:space="preserve">звіти до </w:t>
      </w:r>
      <w:r w:rsidRPr="00365823">
        <w:rPr>
          <w:rFonts w:ascii="Times New Roman" w:hAnsi="Times New Roman" w:cs="Times New Roman"/>
          <w:sz w:val="28"/>
          <w:szCs w:val="28"/>
        </w:rPr>
        <w:t xml:space="preserve"> відділу організаційно</w:t>
      </w:r>
      <w:r w:rsidR="00EE6630">
        <w:rPr>
          <w:rFonts w:ascii="Times New Roman" w:hAnsi="Times New Roman" w:cs="Times New Roman"/>
          <w:sz w:val="28"/>
          <w:szCs w:val="28"/>
          <w:lang w:val="uk-UA"/>
        </w:rPr>
        <w:t>ї</w:t>
      </w:r>
      <w:r w:rsidRPr="00365823">
        <w:rPr>
          <w:rFonts w:ascii="Times New Roman" w:hAnsi="Times New Roman" w:cs="Times New Roman"/>
          <w:sz w:val="28"/>
          <w:szCs w:val="28"/>
        </w:rPr>
        <w:t xml:space="preserve"> роботи</w:t>
      </w:r>
      <w:r w:rsidR="00EE6630">
        <w:rPr>
          <w:rFonts w:ascii="Times New Roman" w:hAnsi="Times New Roman" w:cs="Times New Roman"/>
          <w:sz w:val="28"/>
          <w:szCs w:val="28"/>
          <w:lang w:val="uk-UA"/>
        </w:rPr>
        <w:t xml:space="preserve"> та управління персоналом</w:t>
      </w:r>
      <w:r w:rsidRPr="00365823">
        <w:rPr>
          <w:rFonts w:ascii="Times New Roman" w:hAnsi="Times New Roman" w:cs="Times New Roman"/>
          <w:sz w:val="28"/>
          <w:szCs w:val="28"/>
        </w:rPr>
        <w:t xml:space="preserve">. </w:t>
      </w:r>
    </w:p>
    <w:p w:rsidR="009B12C4" w:rsidRPr="00365823" w:rsidRDefault="009B12C4" w:rsidP="00365823">
      <w:pPr>
        <w:spacing w:after="0" w:line="240" w:lineRule="auto"/>
        <w:ind w:firstLine="720"/>
        <w:jc w:val="both"/>
        <w:rPr>
          <w:rFonts w:ascii="Times New Roman" w:hAnsi="Times New Roman" w:cs="Times New Roman"/>
          <w:sz w:val="28"/>
          <w:szCs w:val="28"/>
        </w:rPr>
      </w:pPr>
      <w:r w:rsidRPr="00365823">
        <w:rPr>
          <w:rFonts w:ascii="Times New Roman" w:hAnsi="Times New Roman" w:cs="Times New Roman"/>
          <w:sz w:val="28"/>
          <w:szCs w:val="28"/>
        </w:rPr>
        <w:t>5.2.  Відповідальність за якісну підготов</w:t>
      </w:r>
      <w:r w:rsidR="00365823" w:rsidRPr="00365823">
        <w:rPr>
          <w:rFonts w:ascii="Times New Roman" w:hAnsi="Times New Roman" w:cs="Times New Roman"/>
          <w:sz w:val="28"/>
          <w:szCs w:val="28"/>
        </w:rPr>
        <w:t xml:space="preserve">ку та своєчасне надання </w:t>
      </w:r>
      <w:r w:rsidR="00365823" w:rsidRPr="00365823">
        <w:rPr>
          <w:rFonts w:ascii="Times New Roman" w:hAnsi="Times New Roman" w:cs="Times New Roman"/>
          <w:sz w:val="28"/>
          <w:szCs w:val="28"/>
          <w:lang w:val="uk-UA"/>
        </w:rPr>
        <w:t>звітів</w:t>
      </w:r>
      <w:r w:rsidRPr="00365823">
        <w:rPr>
          <w:rFonts w:ascii="Times New Roman" w:hAnsi="Times New Roman" w:cs="Times New Roman"/>
          <w:sz w:val="28"/>
          <w:szCs w:val="28"/>
        </w:rPr>
        <w:t xml:space="preserve"> про виконання плану роботи покладається на керівників відповідних структурних підрозділів і заступників голови, керівника апарату адміністрації (відповідно до розподілу обов’язків).</w:t>
      </w:r>
    </w:p>
    <w:p w:rsidR="009B12C4" w:rsidRPr="00365823" w:rsidRDefault="00EE6630" w:rsidP="0036582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5.3.  Відділ організаційн</w:t>
      </w:r>
      <w:r>
        <w:rPr>
          <w:rFonts w:ascii="Times New Roman" w:hAnsi="Times New Roman" w:cs="Times New Roman"/>
          <w:sz w:val="28"/>
          <w:szCs w:val="28"/>
          <w:lang w:val="uk-UA"/>
        </w:rPr>
        <w:t>ої</w:t>
      </w:r>
      <w:r w:rsidR="009B12C4" w:rsidRPr="00365823">
        <w:rPr>
          <w:rFonts w:ascii="Times New Roman" w:hAnsi="Times New Roman" w:cs="Times New Roman"/>
          <w:sz w:val="28"/>
          <w:szCs w:val="28"/>
        </w:rPr>
        <w:t xml:space="preserve"> роботи</w:t>
      </w:r>
      <w:r>
        <w:rPr>
          <w:rFonts w:ascii="Times New Roman" w:hAnsi="Times New Roman" w:cs="Times New Roman"/>
          <w:sz w:val="28"/>
          <w:szCs w:val="28"/>
          <w:lang w:val="uk-UA"/>
        </w:rPr>
        <w:t xml:space="preserve"> та управління персоналом </w:t>
      </w:r>
      <w:r w:rsidR="009B12C4" w:rsidRPr="00365823">
        <w:rPr>
          <w:rFonts w:ascii="Times New Roman" w:hAnsi="Times New Roman" w:cs="Times New Roman"/>
          <w:sz w:val="28"/>
          <w:szCs w:val="28"/>
        </w:rPr>
        <w:t xml:space="preserve"> до10 числа першого місяця наступного кварталу подає на розгляд та затвердження голові адміністрац</w:t>
      </w:r>
      <w:r w:rsidR="00365823" w:rsidRPr="00365823">
        <w:rPr>
          <w:rFonts w:ascii="Times New Roman" w:hAnsi="Times New Roman" w:cs="Times New Roman"/>
          <w:sz w:val="28"/>
          <w:szCs w:val="28"/>
        </w:rPr>
        <w:t>ії узагальнен</w:t>
      </w:r>
      <w:r w:rsidR="00365823" w:rsidRPr="00365823">
        <w:rPr>
          <w:rFonts w:ascii="Times New Roman" w:hAnsi="Times New Roman" w:cs="Times New Roman"/>
          <w:sz w:val="28"/>
          <w:szCs w:val="28"/>
          <w:lang w:val="uk-UA"/>
        </w:rPr>
        <w:t xml:space="preserve">ий звіт </w:t>
      </w:r>
      <w:r w:rsidR="009B12C4" w:rsidRPr="00365823">
        <w:rPr>
          <w:rFonts w:ascii="Times New Roman" w:hAnsi="Times New Roman" w:cs="Times New Roman"/>
          <w:sz w:val="28"/>
          <w:szCs w:val="28"/>
        </w:rPr>
        <w:t>про виконання плану роботи за звітний період.</w:t>
      </w:r>
    </w:p>
    <w:p w:rsidR="009B12C4" w:rsidRDefault="009B12C4" w:rsidP="009B12C4">
      <w:pPr>
        <w:spacing w:line="240" w:lineRule="auto"/>
        <w:rPr>
          <w:sz w:val="28"/>
          <w:szCs w:val="28"/>
        </w:rPr>
      </w:pPr>
    </w:p>
    <w:p w:rsidR="009B12C4" w:rsidRPr="00826133" w:rsidRDefault="009B12C4" w:rsidP="00826133">
      <w:pPr>
        <w:spacing w:after="0" w:line="240" w:lineRule="auto"/>
        <w:jc w:val="center"/>
        <w:rPr>
          <w:rFonts w:ascii="Times New Roman" w:hAnsi="Times New Roman" w:cs="Times New Roman"/>
          <w:sz w:val="28"/>
          <w:szCs w:val="28"/>
        </w:rPr>
      </w:pPr>
      <w:r w:rsidRPr="00826133">
        <w:rPr>
          <w:rFonts w:ascii="Times New Roman" w:hAnsi="Times New Roman" w:cs="Times New Roman"/>
          <w:sz w:val="28"/>
          <w:szCs w:val="28"/>
        </w:rPr>
        <w:lastRenderedPageBreak/>
        <w:t xml:space="preserve">Параграф 6. Порядок формування робочого плану голови адміністрації, </w:t>
      </w:r>
    </w:p>
    <w:p w:rsidR="009B12C4" w:rsidRDefault="009B12C4" w:rsidP="00450164">
      <w:pPr>
        <w:spacing w:after="0" w:line="240" w:lineRule="auto"/>
        <w:jc w:val="center"/>
        <w:rPr>
          <w:rFonts w:ascii="Times New Roman" w:hAnsi="Times New Roman" w:cs="Times New Roman"/>
          <w:sz w:val="28"/>
          <w:szCs w:val="28"/>
          <w:lang w:val="uk-UA"/>
        </w:rPr>
      </w:pPr>
      <w:r w:rsidRPr="00826133">
        <w:rPr>
          <w:rFonts w:ascii="Times New Roman" w:hAnsi="Times New Roman" w:cs="Times New Roman"/>
          <w:sz w:val="28"/>
          <w:szCs w:val="28"/>
        </w:rPr>
        <w:t>його заступників, керівника апарату (основні заходи адміністрації) на  тиждень</w:t>
      </w:r>
    </w:p>
    <w:p w:rsidR="00450164" w:rsidRPr="00450164" w:rsidRDefault="00450164" w:rsidP="00450164">
      <w:pPr>
        <w:spacing w:after="0" w:line="240" w:lineRule="auto"/>
        <w:jc w:val="center"/>
        <w:rPr>
          <w:rFonts w:ascii="Times New Roman" w:hAnsi="Times New Roman" w:cs="Times New Roman"/>
          <w:sz w:val="28"/>
          <w:szCs w:val="28"/>
          <w:lang w:val="uk-UA"/>
        </w:rPr>
      </w:pPr>
    </w:p>
    <w:p w:rsidR="009B12C4" w:rsidRPr="00826133" w:rsidRDefault="009B12C4" w:rsidP="00826133">
      <w:pPr>
        <w:spacing w:after="0" w:line="240" w:lineRule="auto"/>
        <w:ind w:firstLine="709"/>
        <w:jc w:val="both"/>
        <w:rPr>
          <w:rFonts w:ascii="Times New Roman" w:hAnsi="Times New Roman" w:cs="Times New Roman"/>
          <w:sz w:val="28"/>
          <w:szCs w:val="28"/>
        </w:rPr>
      </w:pPr>
      <w:r w:rsidRPr="00854FA2">
        <w:rPr>
          <w:rFonts w:ascii="Times New Roman" w:hAnsi="Times New Roman" w:cs="Times New Roman"/>
          <w:sz w:val="28"/>
          <w:szCs w:val="28"/>
          <w:lang w:val="uk-UA"/>
        </w:rPr>
        <w:t>6.1.</w:t>
      </w:r>
      <w:r w:rsidRPr="00826133">
        <w:rPr>
          <w:rFonts w:ascii="Times New Roman" w:hAnsi="Times New Roman" w:cs="Times New Roman"/>
          <w:sz w:val="28"/>
          <w:szCs w:val="28"/>
        </w:rPr>
        <w:t> </w:t>
      </w:r>
      <w:r w:rsidRPr="00854FA2">
        <w:rPr>
          <w:rFonts w:ascii="Times New Roman" w:hAnsi="Times New Roman" w:cs="Times New Roman"/>
          <w:sz w:val="28"/>
          <w:szCs w:val="28"/>
          <w:lang w:val="uk-UA"/>
        </w:rPr>
        <w:t>З метою деталізації квартального плану та врахування питань, що виникають у ході діяльності адміністрації, щомісяця  відділом  організаційно</w:t>
      </w:r>
      <w:r w:rsidR="00043A29">
        <w:rPr>
          <w:rFonts w:ascii="Times New Roman" w:hAnsi="Times New Roman" w:cs="Times New Roman"/>
          <w:sz w:val="28"/>
          <w:szCs w:val="28"/>
          <w:lang w:val="uk-UA"/>
        </w:rPr>
        <w:t xml:space="preserve">ї роботи та управління персоналом </w:t>
      </w:r>
      <w:r w:rsidRPr="00854FA2">
        <w:rPr>
          <w:rFonts w:ascii="Times New Roman" w:hAnsi="Times New Roman" w:cs="Times New Roman"/>
          <w:sz w:val="28"/>
          <w:szCs w:val="28"/>
          <w:lang w:val="uk-UA"/>
        </w:rPr>
        <w:t xml:space="preserve"> складається план основних заходів за участю керівництва адміністрації на наступний місяць. </w:t>
      </w:r>
      <w:r w:rsidRPr="00826133">
        <w:rPr>
          <w:rFonts w:ascii="Times New Roman" w:hAnsi="Times New Roman" w:cs="Times New Roman"/>
          <w:sz w:val="28"/>
          <w:szCs w:val="28"/>
        </w:rPr>
        <w:t xml:space="preserve">На підставі цього плану щосереди складається перелік заходів на тиждень, який щочетверга оперативно уточнюється. </w:t>
      </w:r>
    </w:p>
    <w:p w:rsidR="009B12C4" w:rsidRPr="00826133" w:rsidRDefault="009B12C4" w:rsidP="00826133">
      <w:pPr>
        <w:spacing w:after="0" w:line="240" w:lineRule="auto"/>
        <w:ind w:firstLine="709"/>
        <w:jc w:val="both"/>
        <w:rPr>
          <w:rFonts w:ascii="Times New Roman" w:hAnsi="Times New Roman" w:cs="Times New Roman"/>
          <w:sz w:val="28"/>
          <w:szCs w:val="28"/>
        </w:rPr>
      </w:pPr>
      <w:r w:rsidRPr="00826133">
        <w:rPr>
          <w:rFonts w:ascii="Times New Roman" w:hAnsi="Times New Roman" w:cs="Times New Roman"/>
          <w:sz w:val="28"/>
          <w:szCs w:val="28"/>
        </w:rPr>
        <w:t>До переліку основних заходів адміністрації можуть входити важливі заходи, що плануються в населених пунктах району.</w:t>
      </w:r>
    </w:p>
    <w:p w:rsidR="009B12C4" w:rsidRPr="00826133" w:rsidRDefault="009B12C4" w:rsidP="00826133">
      <w:pPr>
        <w:spacing w:after="0" w:line="240" w:lineRule="auto"/>
        <w:ind w:firstLine="720"/>
        <w:jc w:val="both"/>
        <w:rPr>
          <w:rFonts w:ascii="Times New Roman" w:hAnsi="Times New Roman" w:cs="Times New Roman"/>
          <w:sz w:val="28"/>
          <w:szCs w:val="28"/>
        </w:rPr>
      </w:pPr>
      <w:r w:rsidRPr="00826133">
        <w:rPr>
          <w:rFonts w:ascii="Times New Roman" w:hAnsi="Times New Roman" w:cs="Times New Roman"/>
          <w:sz w:val="28"/>
          <w:szCs w:val="28"/>
        </w:rPr>
        <w:t>6.2. Для підготовки плану основних заходів за участю керівництва адміністрації, керівників структурних підрозділів адміністрації щомісяця до</w:t>
      </w:r>
      <w:r w:rsidR="00DA2CC0">
        <w:rPr>
          <w:rFonts w:ascii="Times New Roman" w:hAnsi="Times New Roman" w:cs="Times New Roman"/>
          <w:sz w:val="28"/>
          <w:szCs w:val="28"/>
          <w:lang w:val="uk-UA"/>
        </w:rPr>
        <w:t xml:space="preserve">   </w:t>
      </w:r>
      <w:r w:rsidR="00E07DB0">
        <w:rPr>
          <w:rFonts w:ascii="Times New Roman" w:hAnsi="Times New Roman" w:cs="Times New Roman"/>
          <w:sz w:val="28"/>
          <w:szCs w:val="28"/>
        </w:rPr>
        <w:t xml:space="preserve"> 2</w:t>
      </w:r>
      <w:r w:rsidR="00E07DB0">
        <w:rPr>
          <w:rFonts w:ascii="Times New Roman" w:hAnsi="Times New Roman" w:cs="Times New Roman"/>
          <w:sz w:val="28"/>
          <w:szCs w:val="28"/>
          <w:lang w:val="uk-UA"/>
        </w:rPr>
        <w:t>5</w:t>
      </w:r>
      <w:r w:rsidRPr="00826133">
        <w:rPr>
          <w:rFonts w:ascii="Times New Roman" w:hAnsi="Times New Roman" w:cs="Times New Roman"/>
          <w:sz w:val="28"/>
          <w:szCs w:val="28"/>
        </w:rPr>
        <w:t xml:space="preserve"> числа надають відділу організаційно</w:t>
      </w:r>
      <w:r w:rsidR="00043A29">
        <w:rPr>
          <w:rFonts w:ascii="Times New Roman" w:hAnsi="Times New Roman" w:cs="Times New Roman"/>
          <w:sz w:val="28"/>
          <w:szCs w:val="28"/>
          <w:lang w:val="uk-UA"/>
        </w:rPr>
        <w:t>ї</w:t>
      </w:r>
      <w:r w:rsidRPr="00826133">
        <w:rPr>
          <w:rFonts w:ascii="Times New Roman" w:hAnsi="Times New Roman" w:cs="Times New Roman"/>
          <w:sz w:val="28"/>
          <w:szCs w:val="28"/>
        </w:rPr>
        <w:t xml:space="preserve"> роботи</w:t>
      </w:r>
      <w:r w:rsidR="00043A29">
        <w:rPr>
          <w:rFonts w:ascii="Times New Roman" w:hAnsi="Times New Roman" w:cs="Times New Roman"/>
          <w:sz w:val="28"/>
          <w:szCs w:val="28"/>
          <w:lang w:val="uk-UA"/>
        </w:rPr>
        <w:t xml:space="preserve"> та управління персоналом</w:t>
      </w:r>
      <w:r w:rsidR="00DA2CC0">
        <w:rPr>
          <w:rFonts w:ascii="Times New Roman" w:hAnsi="Times New Roman" w:cs="Times New Roman"/>
          <w:sz w:val="28"/>
          <w:szCs w:val="28"/>
        </w:rPr>
        <w:t xml:space="preserve"> пропозиції, у яких </w:t>
      </w:r>
      <w:r w:rsidR="00DA2CC0">
        <w:rPr>
          <w:rFonts w:ascii="Times New Roman" w:hAnsi="Times New Roman" w:cs="Times New Roman"/>
          <w:sz w:val="28"/>
          <w:szCs w:val="28"/>
          <w:lang w:val="uk-UA"/>
        </w:rPr>
        <w:t>в</w:t>
      </w:r>
      <w:r w:rsidRPr="00826133">
        <w:rPr>
          <w:rFonts w:ascii="Times New Roman" w:hAnsi="Times New Roman" w:cs="Times New Roman"/>
          <w:sz w:val="28"/>
          <w:szCs w:val="28"/>
        </w:rPr>
        <w:t xml:space="preserve">казуються назви заходів, дата, час і місце </w:t>
      </w:r>
      <w:r w:rsidR="00043A29">
        <w:rPr>
          <w:rFonts w:ascii="Times New Roman" w:hAnsi="Times New Roman" w:cs="Times New Roman"/>
          <w:sz w:val="28"/>
          <w:szCs w:val="28"/>
        </w:rPr>
        <w:t>проведення. Відділ організаційн</w:t>
      </w:r>
      <w:r w:rsidR="00043A29">
        <w:rPr>
          <w:rFonts w:ascii="Times New Roman" w:hAnsi="Times New Roman" w:cs="Times New Roman"/>
          <w:sz w:val="28"/>
          <w:szCs w:val="28"/>
          <w:lang w:val="uk-UA"/>
        </w:rPr>
        <w:t>о</w:t>
      </w:r>
      <w:r w:rsidRPr="00826133">
        <w:rPr>
          <w:rFonts w:ascii="Times New Roman" w:hAnsi="Times New Roman" w:cs="Times New Roman"/>
          <w:sz w:val="28"/>
          <w:szCs w:val="28"/>
        </w:rPr>
        <w:t xml:space="preserve">ї роботи </w:t>
      </w:r>
      <w:r w:rsidR="00043A29">
        <w:rPr>
          <w:rFonts w:ascii="Times New Roman" w:hAnsi="Times New Roman" w:cs="Times New Roman"/>
          <w:sz w:val="28"/>
          <w:szCs w:val="28"/>
          <w:lang w:val="uk-UA"/>
        </w:rPr>
        <w:t xml:space="preserve"> та управління персоналом </w:t>
      </w:r>
      <w:r w:rsidRPr="00826133">
        <w:rPr>
          <w:rFonts w:ascii="Times New Roman" w:hAnsi="Times New Roman" w:cs="Times New Roman"/>
          <w:sz w:val="28"/>
          <w:szCs w:val="28"/>
        </w:rPr>
        <w:t>після їх узагальнення подає до 2</w:t>
      </w:r>
      <w:r w:rsidR="00E07DB0">
        <w:rPr>
          <w:rFonts w:ascii="Times New Roman" w:hAnsi="Times New Roman" w:cs="Times New Roman"/>
          <w:sz w:val="28"/>
          <w:szCs w:val="28"/>
          <w:lang w:val="uk-UA"/>
        </w:rPr>
        <w:t>8</w:t>
      </w:r>
      <w:r w:rsidRPr="00826133">
        <w:rPr>
          <w:rFonts w:ascii="Times New Roman" w:hAnsi="Times New Roman" w:cs="Times New Roman"/>
          <w:sz w:val="28"/>
          <w:szCs w:val="28"/>
        </w:rPr>
        <w:t> числа план основних заходів керівник</w:t>
      </w:r>
      <w:r w:rsidR="002D0ED5">
        <w:rPr>
          <w:rFonts w:ascii="Times New Roman" w:hAnsi="Times New Roman" w:cs="Times New Roman"/>
          <w:sz w:val="28"/>
          <w:szCs w:val="28"/>
          <w:lang w:val="uk-UA"/>
        </w:rPr>
        <w:t>ові</w:t>
      </w:r>
      <w:r w:rsidRPr="00826133">
        <w:rPr>
          <w:rFonts w:ascii="Times New Roman" w:hAnsi="Times New Roman" w:cs="Times New Roman"/>
          <w:sz w:val="28"/>
          <w:szCs w:val="28"/>
        </w:rPr>
        <w:t xml:space="preserve"> апарату для  погодження з головою адміністрації.</w:t>
      </w:r>
    </w:p>
    <w:p w:rsidR="009B12C4" w:rsidRPr="00826133" w:rsidRDefault="009B12C4" w:rsidP="00826133">
      <w:pPr>
        <w:spacing w:after="0" w:line="240" w:lineRule="auto"/>
        <w:ind w:firstLine="720"/>
        <w:jc w:val="both"/>
        <w:rPr>
          <w:rFonts w:ascii="Times New Roman" w:hAnsi="Times New Roman" w:cs="Times New Roman"/>
          <w:sz w:val="28"/>
          <w:szCs w:val="28"/>
        </w:rPr>
      </w:pPr>
      <w:r w:rsidRPr="00826133">
        <w:rPr>
          <w:rFonts w:ascii="Times New Roman" w:hAnsi="Times New Roman" w:cs="Times New Roman"/>
          <w:sz w:val="28"/>
          <w:szCs w:val="28"/>
        </w:rPr>
        <w:t>6.3. При виникненні змін у запланованих заходах голови адміністрації керівник апарату повідомляє  відділ організаційно</w:t>
      </w:r>
      <w:r w:rsidR="00043A29">
        <w:rPr>
          <w:rFonts w:ascii="Times New Roman" w:hAnsi="Times New Roman" w:cs="Times New Roman"/>
          <w:sz w:val="28"/>
          <w:szCs w:val="28"/>
          <w:lang w:val="uk-UA"/>
        </w:rPr>
        <w:t>ї</w:t>
      </w:r>
      <w:r w:rsidRPr="00826133">
        <w:rPr>
          <w:rFonts w:ascii="Times New Roman" w:hAnsi="Times New Roman" w:cs="Times New Roman"/>
          <w:sz w:val="28"/>
          <w:szCs w:val="28"/>
        </w:rPr>
        <w:t xml:space="preserve"> роботи</w:t>
      </w:r>
      <w:r w:rsidR="00043A29">
        <w:rPr>
          <w:rFonts w:ascii="Times New Roman" w:hAnsi="Times New Roman" w:cs="Times New Roman"/>
          <w:sz w:val="28"/>
          <w:szCs w:val="28"/>
          <w:lang w:val="uk-UA"/>
        </w:rPr>
        <w:t xml:space="preserve"> та управління </w:t>
      </w:r>
      <w:r w:rsidR="00450164">
        <w:rPr>
          <w:rFonts w:ascii="Times New Roman" w:hAnsi="Times New Roman" w:cs="Times New Roman"/>
          <w:sz w:val="28"/>
          <w:szCs w:val="28"/>
          <w:lang w:val="uk-UA"/>
        </w:rPr>
        <w:t>персоналом</w:t>
      </w:r>
      <w:r w:rsidRPr="00826133">
        <w:rPr>
          <w:rFonts w:ascii="Times New Roman" w:hAnsi="Times New Roman" w:cs="Times New Roman"/>
          <w:sz w:val="28"/>
          <w:szCs w:val="28"/>
        </w:rPr>
        <w:t xml:space="preserve">. </w:t>
      </w:r>
    </w:p>
    <w:p w:rsidR="009B12C4" w:rsidRPr="00826133" w:rsidRDefault="009B12C4" w:rsidP="00826133">
      <w:pPr>
        <w:spacing w:after="0" w:line="240" w:lineRule="auto"/>
        <w:ind w:firstLine="720"/>
        <w:jc w:val="both"/>
        <w:rPr>
          <w:rFonts w:ascii="Times New Roman" w:hAnsi="Times New Roman" w:cs="Times New Roman"/>
          <w:sz w:val="28"/>
          <w:szCs w:val="28"/>
        </w:rPr>
      </w:pPr>
      <w:r w:rsidRPr="00826133">
        <w:rPr>
          <w:rFonts w:ascii="Times New Roman" w:hAnsi="Times New Roman" w:cs="Times New Roman"/>
          <w:sz w:val="28"/>
          <w:szCs w:val="28"/>
        </w:rPr>
        <w:t>Про зміни в запланованих заходах заступників голови, керівника апарату, вони інформують не пізніше як за один день (при оперативних змінах – не</w:t>
      </w:r>
      <w:r w:rsidR="00827091">
        <w:rPr>
          <w:rFonts w:ascii="Times New Roman" w:hAnsi="Times New Roman" w:cs="Times New Roman"/>
          <w:sz w:val="28"/>
          <w:szCs w:val="28"/>
        </w:rPr>
        <w:t>відкладно)  відділ організаційн</w:t>
      </w:r>
      <w:r w:rsidR="00827091">
        <w:rPr>
          <w:rFonts w:ascii="Times New Roman" w:hAnsi="Times New Roman" w:cs="Times New Roman"/>
          <w:sz w:val="28"/>
          <w:szCs w:val="28"/>
          <w:lang w:val="uk-UA"/>
        </w:rPr>
        <w:t>ої</w:t>
      </w:r>
      <w:r w:rsidRPr="00826133">
        <w:rPr>
          <w:rFonts w:ascii="Times New Roman" w:hAnsi="Times New Roman" w:cs="Times New Roman"/>
          <w:sz w:val="28"/>
          <w:szCs w:val="28"/>
        </w:rPr>
        <w:t xml:space="preserve"> роботи</w:t>
      </w:r>
      <w:r w:rsidR="00827091">
        <w:rPr>
          <w:rFonts w:ascii="Times New Roman" w:hAnsi="Times New Roman" w:cs="Times New Roman"/>
          <w:sz w:val="28"/>
          <w:szCs w:val="28"/>
          <w:lang w:val="uk-UA"/>
        </w:rPr>
        <w:t xml:space="preserve"> та управління персоналом</w:t>
      </w:r>
      <w:r w:rsidRPr="00826133">
        <w:rPr>
          <w:rFonts w:ascii="Times New Roman" w:hAnsi="Times New Roman" w:cs="Times New Roman"/>
          <w:sz w:val="28"/>
          <w:szCs w:val="28"/>
        </w:rPr>
        <w:t xml:space="preserve">, який вносить відповідні зміни до плану основних заходів. </w:t>
      </w:r>
    </w:p>
    <w:p w:rsidR="009B12C4" w:rsidRPr="00826133" w:rsidRDefault="009B12C4" w:rsidP="00826133">
      <w:pPr>
        <w:spacing w:after="0" w:line="240" w:lineRule="auto"/>
        <w:ind w:firstLine="720"/>
        <w:jc w:val="both"/>
        <w:rPr>
          <w:rFonts w:ascii="Times New Roman" w:hAnsi="Times New Roman" w:cs="Times New Roman"/>
          <w:sz w:val="28"/>
          <w:szCs w:val="28"/>
        </w:rPr>
      </w:pPr>
      <w:r w:rsidRPr="00826133">
        <w:rPr>
          <w:rFonts w:ascii="Times New Roman" w:hAnsi="Times New Roman" w:cs="Times New Roman"/>
          <w:sz w:val="28"/>
          <w:szCs w:val="28"/>
        </w:rPr>
        <w:t xml:space="preserve">6.4. Погоджений план основних заходів відділ </w:t>
      </w:r>
      <w:r w:rsidR="00827091">
        <w:rPr>
          <w:rFonts w:ascii="Times New Roman" w:hAnsi="Times New Roman" w:cs="Times New Roman"/>
          <w:sz w:val="28"/>
          <w:szCs w:val="28"/>
        </w:rPr>
        <w:t>організаційн</w:t>
      </w:r>
      <w:r w:rsidR="00827091">
        <w:rPr>
          <w:rFonts w:ascii="Times New Roman" w:hAnsi="Times New Roman" w:cs="Times New Roman"/>
          <w:sz w:val="28"/>
          <w:szCs w:val="28"/>
          <w:lang w:val="uk-UA"/>
        </w:rPr>
        <w:t>ої</w:t>
      </w:r>
      <w:r w:rsidR="00827091" w:rsidRPr="00826133">
        <w:rPr>
          <w:rFonts w:ascii="Times New Roman" w:hAnsi="Times New Roman" w:cs="Times New Roman"/>
          <w:sz w:val="28"/>
          <w:szCs w:val="28"/>
        </w:rPr>
        <w:t xml:space="preserve"> роботи</w:t>
      </w:r>
      <w:r w:rsidR="00827091">
        <w:rPr>
          <w:rFonts w:ascii="Times New Roman" w:hAnsi="Times New Roman" w:cs="Times New Roman"/>
          <w:sz w:val="28"/>
          <w:szCs w:val="28"/>
          <w:lang w:val="uk-UA"/>
        </w:rPr>
        <w:t xml:space="preserve"> та управління персоналом</w:t>
      </w:r>
      <w:r w:rsidR="00827091" w:rsidRPr="00826133">
        <w:rPr>
          <w:rFonts w:ascii="Times New Roman" w:hAnsi="Times New Roman" w:cs="Times New Roman"/>
          <w:sz w:val="28"/>
          <w:szCs w:val="28"/>
        </w:rPr>
        <w:t xml:space="preserve"> </w:t>
      </w:r>
      <w:r w:rsidRPr="00826133">
        <w:rPr>
          <w:rFonts w:ascii="Times New Roman" w:hAnsi="Times New Roman" w:cs="Times New Roman"/>
          <w:sz w:val="28"/>
          <w:szCs w:val="28"/>
        </w:rPr>
        <w:t xml:space="preserve">передає </w:t>
      </w:r>
      <w:r w:rsidR="00827091">
        <w:rPr>
          <w:rFonts w:ascii="Times New Roman" w:hAnsi="Times New Roman" w:cs="Times New Roman"/>
          <w:sz w:val="28"/>
          <w:szCs w:val="28"/>
          <w:lang w:val="uk-UA"/>
        </w:rPr>
        <w:t xml:space="preserve">відділу юридичного забезпечення та комунікацій з громадськістю </w:t>
      </w:r>
      <w:r w:rsidRPr="00826133">
        <w:rPr>
          <w:rFonts w:ascii="Times New Roman" w:hAnsi="Times New Roman" w:cs="Times New Roman"/>
          <w:sz w:val="28"/>
          <w:szCs w:val="28"/>
        </w:rPr>
        <w:t xml:space="preserve">для розміщення на офіційному веб-сайті адміністрації. </w:t>
      </w:r>
    </w:p>
    <w:p w:rsidR="009B12C4" w:rsidRPr="00380648" w:rsidRDefault="009B12C4" w:rsidP="00380648">
      <w:pPr>
        <w:spacing w:after="0" w:line="240" w:lineRule="auto"/>
        <w:ind w:firstLine="720"/>
        <w:rPr>
          <w:rFonts w:ascii="Times New Roman" w:hAnsi="Times New Roman" w:cs="Times New Roman"/>
          <w:sz w:val="28"/>
          <w:szCs w:val="28"/>
          <w:lang w:val="uk-UA"/>
        </w:rPr>
      </w:pPr>
      <w:r w:rsidRPr="00826133">
        <w:rPr>
          <w:rFonts w:ascii="Times New Roman" w:hAnsi="Times New Roman" w:cs="Times New Roman"/>
          <w:sz w:val="28"/>
          <w:szCs w:val="28"/>
        </w:rPr>
        <w:t xml:space="preserve">6.5. Відповідальність за своєчасність підготовки плану основних заходів покладається на заступників голови, керівника </w:t>
      </w:r>
      <w:r w:rsidR="00ED75C5">
        <w:rPr>
          <w:rFonts w:ascii="Times New Roman" w:hAnsi="Times New Roman" w:cs="Times New Roman"/>
          <w:sz w:val="28"/>
          <w:szCs w:val="28"/>
        </w:rPr>
        <w:t>аппарату</w:t>
      </w:r>
      <w:r w:rsidR="00ED75C5">
        <w:rPr>
          <w:rFonts w:ascii="Times New Roman" w:hAnsi="Times New Roman" w:cs="Times New Roman"/>
          <w:sz w:val="28"/>
          <w:szCs w:val="28"/>
          <w:lang w:val="uk-UA"/>
        </w:rPr>
        <w:t>,</w:t>
      </w:r>
      <w:r w:rsidRPr="00826133">
        <w:rPr>
          <w:rFonts w:ascii="Times New Roman" w:hAnsi="Times New Roman" w:cs="Times New Roman"/>
          <w:sz w:val="28"/>
          <w:szCs w:val="28"/>
        </w:rPr>
        <w:t xml:space="preserve"> відділ організаційно</w:t>
      </w:r>
      <w:r w:rsidR="00827091">
        <w:rPr>
          <w:rFonts w:ascii="Times New Roman" w:hAnsi="Times New Roman" w:cs="Times New Roman"/>
          <w:sz w:val="28"/>
          <w:szCs w:val="28"/>
          <w:lang w:val="uk-UA"/>
        </w:rPr>
        <w:t>ї</w:t>
      </w:r>
      <w:r w:rsidRPr="00826133">
        <w:rPr>
          <w:rFonts w:ascii="Times New Roman" w:hAnsi="Times New Roman" w:cs="Times New Roman"/>
          <w:sz w:val="28"/>
          <w:szCs w:val="28"/>
        </w:rPr>
        <w:t xml:space="preserve"> роботи</w:t>
      </w:r>
      <w:r w:rsidR="00380648">
        <w:rPr>
          <w:rFonts w:ascii="Times New Roman" w:hAnsi="Times New Roman" w:cs="Times New Roman"/>
          <w:sz w:val="28"/>
          <w:szCs w:val="28"/>
          <w:lang w:val="uk-UA"/>
        </w:rPr>
        <w:t xml:space="preserve"> </w:t>
      </w:r>
      <w:r w:rsidR="00827091">
        <w:rPr>
          <w:rFonts w:ascii="Times New Roman" w:hAnsi="Times New Roman" w:cs="Times New Roman"/>
          <w:sz w:val="28"/>
          <w:szCs w:val="28"/>
          <w:lang w:val="uk-UA"/>
        </w:rPr>
        <w:t>та управління персоналом</w:t>
      </w:r>
      <w:r w:rsidR="00380648">
        <w:rPr>
          <w:rFonts w:ascii="Times New Roman" w:hAnsi="Times New Roman" w:cs="Times New Roman"/>
          <w:sz w:val="28"/>
          <w:szCs w:val="28"/>
          <w:lang w:val="uk-UA"/>
        </w:rPr>
        <w:t>.</w:t>
      </w:r>
      <w:r w:rsidR="002B377E">
        <w:rPr>
          <w:rFonts w:ascii="Times New Roman" w:hAnsi="Times New Roman" w:cs="Times New Roman"/>
          <w:sz w:val="28"/>
          <w:szCs w:val="28"/>
          <w:lang w:val="uk-UA"/>
        </w:rPr>
        <w:t xml:space="preserve">                                                                                                                                                                                                                                                                                                                                                                                                                                                                                                                                                                                                                                                                                                                                                                                                                                                                                                                                                                                                                                                                                                                                                                                                                                                                                                                                                                                                                                                                                                                                                                                                                                                                                                                                                                                                                                                                                                                                                                                                                                                                                                                                                                                          </w:t>
      </w:r>
    </w:p>
    <w:p w:rsidR="003F7A4A" w:rsidRPr="00B96006" w:rsidRDefault="003F7A4A" w:rsidP="0043130E">
      <w:pPr>
        <w:spacing w:after="0" w:line="240" w:lineRule="auto"/>
        <w:jc w:val="center"/>
        <w:rPr>
          <w:rFonts w:ascii="Times New Roman" w:hAnsi="Times New Roman" w:cs="Times New Roman"/>
          <w:sz w:val="28"/>
          <w:szCs w:val="28"/>
        </w:rPr>
      </w:pPr>
    </w:p>
    <w:p w:rsidR="009B12C4" w:rsidRPr="00E27A24" w:rsidRDefault="009B12C4" w:rsidP="0043130E">
      <w:pPr>
        <w:spacing w:after="0" w:line="240" w:lineRule="auto"/>
        <w:jc w:val="center"/>
        <w:rPr>
          <w:rFonts w:ascii="Times New Roman" w:hAnsi="Times New Roman" w:cs="Times New Roman"/>
          <w:sz w:val="28"/>
          <w:szCs w:val="28"/>
        </w:rPr>
      </w:pPr>
      <w:r w:rsidRPr="00E27A24">
        <w:rPr>
          <w:rFonts w:ascii="Times New Roman" w:hAnsi="Times New Roman" w:cs="Times New Roman"/>
          <w:sz w:val="28"/>
          <w:szCs w:val="28"/>
        </w:rPr>
        <w:t xml:space="preserve">Параграф 7. Порядок формування планів роботи </w:t>
      </w:r>
    </w:p>
    <w:p w:rsidR="009B12C4" w:rsidRPr="00E27A24" w:rsidRDefault="009B12C4" w:rsidP="0043130E">
      <w:pPr>
        <w:spacing w:after="0" w:line="240" w:lineRule="auto"/>
        <w:jc w:val="center"/>
        <w:rPr>
          <w:rFonts w:ascii="Times New Roman" w:hAnsi="Times New Roman" w:cs="Times New Roman"/>
          <w:sz w:val="28"/>
          <w:szCs w:val="28"/>
        </w:rPr>
      </w:pPr>
      <w:r w:rsidRPr="00E27A24">
        <w:rPr>
          <w:rFonts w:ascii="Times New Roman" w:hAnsi="Times New Roman" w:cs="Times New Roman"/>
          <w:sz w:val="28"/>
          <w:szCs w:val="28"/>
        </w:rPr>
        <w:t>структурних підрозділів та апарату адміністрації</w:t>
      </w:r>
    </w:p>
    <w:p w:rsidR="009B12C4" w:rsidRPr="008A7C93" w:rsidRDefault="009B12C4" w:rsidP="0043130E">
      <w:pPr>
        <w:spacing w:after="0" w:line="240" w:lineRule="auto"/>
        <w:rPr>
          <w:rFonts w:ascii="Times New Roman" w:hAnsi="Times New Roman" w:cs="Times New Roman"/>
          <w:color w:val="FF0000"/>
          <w:sz w:val="12"/>
          <w:szCs w:val="12"/>
        </w:rPr>
      </w:pPr>
    </w:p>
    <w:p w:rsidR="009B12C4" w:rsidRPr="00821477" w:rsidRDefault="009B12C4" w:rsidP="0043130E">
      <w:pPr>
        <w:spacing w:after="0" w:line="240" w:lineRule="auto"/>
        <w:ind w:firstLine="709"/>
        <w:jc w:val="both"/>
        <w:rPr>
          <w:rFonts w:ascii="Times New Roman" w:hAnsi="Times New Roman" w:cs="Times New Roman"/>
        </w:rPr>
      </w:pPr>
      <w:r w:rsidRPr="00821477">
        <w:rPr>
          <w:rFonts w:ascii="Times New Roman" w:hAnsi="Times New Roman" w:cs="Times New Roman"/>
          <w:sz w:val="28"/>
          <w:szCs w:val="28"/>
        </w:rPr>
        <w:t>7.1. Робота структурних підрозділів адміністрації та її апарату проводиться за квартальними планами, що затверджуються заступниками голови, керівником апарату (відповідно до розподілу обов’язків</w:t>
      </w:r>
      <w:r w:rsidRPr="00821477">
        <w:rPr>
          <w:rFonts w:ascii="Times New Roman" w:hAnsi="Times New Roman" w:cs="Times New Roman"/>
        </w:rPr>
        <w:t xml:space="preserve">). </w:t>
      </w:r>
    </w:p>
    <w:p w:rsidR="009B12C4" w:rsidRPr="002D0ED5" w:rsidRDefault="009B12C4" w:rsidP="0043130E">
      <w:pPr>
        <w:spacing w:after="0" w:line="240" w:lineRule="auto"/>
        <w:ind w:firstLine="709"/>
        <w:jc w:val="both"/>
        <w:rPr>
          <w:rFonts w:ascii="Times New Roman" w:hAnsi="Times New Roman" w:cs="Times New Roman"/>
          <w:sz w:val="28"/>
          <w:szCs w:val="28"/>
        </w:rPr>
      </w:pPr>
      <w:r w:rsidRPr="002D0ED5">
        <w:rPr>
          <w:rFonts w:ascii="Times New Roman" w:hAnsi="Times New Roman" w:cs="Times New Roman"/>
          <w:sz w:val="28"/>
          <w:szCs w:val="28"/>
        </w:rPr>
        <w:t>7.2. Формування зазначених планів роботи здійснюється з урахуванням положень параграфа 3</w:t>
      </w:r>
      <w:r w:rsidRPr="002D0ED5">
        <w:rPr>
          <w:rFonts w:ascii="Times New Roman" w:hAnsi="Times New Roman" w:cs="Times New Roman"/>
          <w:i/>
          <w:sz w:val="28"/>
          <w:szCs w:val="28"/>
        </w:rPr>
        <w:t xml:space="preserve"> </w:t>
      </w:r>
      <w:r w:rsidRPr="002D0ED5">
        <w:rPr>
          <w:rFonts w:ascii="Times New Roman" w:hAnsi="Times New Roman" w:cs="Times New Roman"/>
          <w:sz w:val="28"/>
          <w:szCs w:val="28"/>
        </w:rPr>
        <w:t xml:space="preserve">цього Регламенту. </w:t>
      </w:r>
    </w:p>
    <w:p w:rsidR="00F261E5" w:rsidRPr="00A36DD6" w:rsidRDefault="009B12C4" w:rsidP="00A36DD6">
      <w:pPr>
        <w:spacing w:after="0" w:line="240" w:lineRule="auto"/>
        <w:ind w:firstLine="709"/>
        <w:jc w:val="both"/>
        <w:rPr>
          <w:rFonts w:ascii="Times New Roman" w:hAnsi="Times New Roman" w:cs="Times New Roman"/>
          <w:sz w:val="28"/>
          <w:szCs w:val="28"/>
        </w:rPr>
      </w:pPr>
      <w:r w:rsidRPr="0056135C">
        <w:rPr>
          <w:rFonts w:ascii="Times New Roman" w:hAnsi="Times New Roman" w:cs="Times New Roman"/>
          <w:sz w:val="28"/>
          <w:szCs w:val="28"/>
        </w:rPr>
        <w:t>7.3. Плани роботи структурних підрозділів адміністрації повинні передбачати:</w:t>
      </w:r>
    </w:p>
    <w:p w:rsidR="009B12C4" w:rsidRPr="003777D4" w:rsidRDefault="009B12C4" w:rsidP="0043130E">
      <w:pPr>
        <w:spacing w:after="0" w:line="240" w:lineRule="auto"/>
        <w:ind w:firstLine="709"/>
        <w:jc w:val="both"/>
        <w:rPr>
          <w:rFonts w:ascii="Times New Roman" w:hAnsi="Times New Roman" w:cs="Times New Roman"/>
          <w:sz w:val="28"/>
          <w:szCs w:val="28"/>
          <w:lang w:val="uk-UA"/>
        </w:rPr>
      </w:pPr>
      <w:r w:rsidRPr="003777D4">
        <w:rPr>
          <w:rFonts w:ascii="Times New Roman" w:hAnsi="Times New Roman" w:cs="Times New Roman"/>
          <w:sz w:val="28"/>
          <w:szCs w:val="28"/>
        </w:rPr>
        <w:t>1) виконання галузевих повноважень, що визначені Законом України «Про місцеві державні адміністрації»</w:t>
      </w:r>
      <w:r w:rsidR="0043130E" w:rsidRPr="003777D4">
        <w:rPr>
          <w:rFonts w:ascii="Times New Roman" w:hAnsi="Times New Roman" w:cs="Times New Roman"/>
          <w:sz w:val="28"/>
          <w:szCs w:val="28"/>
        </w:rPr>
        <w:t xml:space="preserve"> та іншими законодавчими актами</w:t>
      </w:r>
      <w:r w:rsidR="0043130E" w:rsidRPr="003777D4">
        <w:rPr>
          <w:rFonts w:ascii="Times New Roman" w:hAnsi="Times New Roman" w:cs="Times New Roman"/>
          <w:sz w:val="28"/>
          <w:szCs w:val="28"/>
          <w:lang w:val="uk-UA"/>
        </w:rPr>
        <w:t>;</w:t>
      </w:r>
    </w:p>
    <w:p w:rsidR="009B12C4" w:rsidRDefault="009B12C4" w:rsidP="0043130E">
      <w:pPr>
        <w:spacing w:after="0" w:line="240" w:lineRule="auto"/>
        <w:ind w:firstLine="720"/>
        <w:jc w:val="both"/>
        <w:rPr>
          <w:rFonts w:ascii="Times New Roman" w:hAnsi="Times New Roman" w:cs="Times New Roman"/>
          <w:sz w:val="28"/>
          <w:szCs w:val="28"/>
          <w:lang w:val="uk-UA"/>
        </w:rPr>
      </w:pPr>
      <w:r w:rsidRPr="003777D4">
        <w:rPr>
          <w:rFonts w:ascii="Times New Roman" w:hAnsi="Times New Roman" w:cs="Times New Roman"/>
          <w:sz w:val="28"/>
          <w:szCs w:val="28"/>
        </w:rPr>
        <w:t xml:space="preserve">2) проведення засідань </w:t>
      </w:r>
      <w:r w:rsidR="0043130E" w:rsidRPr="003777D4">
        <w:rPr>
          <w:rFonts w:ascii="Times New Roman" w:hAnsi="Times New Roman" w:cs="Times New Roman"/>
          <w:sz w:val="28"/>
          <w:szCs w:val="28"/>
        </w:rPr>
        <w:t>консультативно-дорадчих органів</w:t>
      </w:r>
      <w:r w:rsidR="0043130E" w:rsidRPr="003777D4">
        <w:rPr>
          <w:rFonts w:ascii="Times New Roman" w:hAnsi="Times New Roman" w:cs="Times New Roman"/>
          <w:sz w:val="28"/>
          <w:szCs w:val="28"/>
          <w:lang w:val="uk-UA"/>
        </w:rPr>
        <w:t>;</w:t>
      </w:r>
    </w:p>
    <w:p w:rsidR="00770329" w:rsidRPr="003777D4" w:rsidRDefault="00770329" w:rsidP="0043130E">
      <w:pPr>
        <w:spacing w:after="0" w:line="240" w:lineRule="auto"/>
        <w:ind w:firstLine="720"/>
        <w:jc w:val="both"/>
        <w:rPr>
          <w:rFonts w:ascii="Times New Roman" w:hAnsi="Times New Roman" w:cs="Times New Roman"/>
          <w:sz w:val="28"/>
          <w:szCs w:val="28"/>
          <w:lang w:val="uk-UA"/>
        </w:rPr>
      </w:pPr>
    </w:p>
    <w:p w:rsidR="009B12C4" w:rsidRPr="003777D4" w:rsidRDefault="009B12C4" w:rsidP="0043130E">
      <w:pPr>
        <w:spacing w:after="0" w:line="240" w:lineRule="auto"/>
        <w:ind w:firstLine="720"/>
        <w:jc w:val="both"/>
        <w:rPr>
          <w:rFonts w:ascii="Times New Roman" w:hAnsi="Times New Roman" w:cs="Times New Roman"/>
          <w:sz w:val="28"/>
          <w:szCs w:val="28"/>
          <w:lang w:val="uk-UA"/>
        </w:rPr>
      </w:pPr>
      <w:r w:rsidRPr="003777D4">
        <w:rPr>
          <w:rFonts w:ascii="Times New Roman" w:hAnsi="Times New Roman" w:cs="Times New Roman"/>
          <w:sz w:val="28"/>
          <w:szCs w:val="28"/>
          <w:lang w:val="uk-UA"/>
        </w:rPr>
        <w:lastRenderedPageBreak/>
        <w:t>3)</w:t>
      </w:r>
      <w:r w:rsidRPr="003777D4">
        <w:rPr>
          <w:rFonts w:ascii="Times New Roman" w:hAnsi="Times New Roman" w:cs="Times New Roman"/>
          <w:sz w:val="28"/>
          <w:szCs w:val="28"/>
        </w:rPr>
        <w:t> </w:t>
      </w:r>
      <w:r w:rsidRPr="003777D4">
        <w:rPr>
          <w:rFonts w:ascii="Times New Roman" w:hAnsi="Times New Roman" w:cs="Times New Roman"/>
          <w:sz w:val="28"/>
          <w:szCs w:val="28"/>
          <w:lang w:val="uk-UA"/>
        </w:rPr>
        <w:t>підбиття підсумкі</w:t>
      </w:r>
      <w:r w:rsidR="0043130E" w:rsidRPr="003777D4">
        <w:rPr>
          <w:rFonts w:ascii="Times New Roman" w:hAnsi="Times New Roman" w:cs="Times New Roman"/>
          <w:sz w:val="28"/>
          <w:szCs w:val="28"/>
          <w:lang w:val="uk-UA"/>
        </w:rPr>
        <w:t>в діяльності відповідної галузі;</w:t>
      </w:r>
    </w:p>
    <w:p w:rsidR="009B12C4" w:rsidRPr="003777D4" w:rsidRDefault="009B12C4" w:rsidP="0043130E">
      <w:pPr>
        <w:spacing w:after="0" w:line="240" w:lineRule="auto"/>
        <w:ind w:firstLine="720"/>
        <w:jc w:val="both"/>
        <w:rPr>
          <w:rFonts w:ascii="Times New Roman" w:hAnsi="Times New Roman" w:cs="Times New Roman"/>
          <w:sz w:val="28"/>
          <w:szCs w:val="28"/>
          <w:lang w:val="uk-UA"/>
        </w:rPr>
      </w:pPr>
      <w:r w:rsidRPr="003777D4">
        <w:rPr>
          <w:rFonts w:ascii="Times New Roman" w:hAnsi="Times New Roman" w:cs="Times New Roman"/>
          <w:sz w:val="28"/>
          <w:szCs w:val="28"/>
        </w:rPr>
        <w:t>4) вивчення стану справ на місцях у  виконавчих ор</w:t>
      </w:r>
      <w:r w:rsidR="0043130E" w:rsidRPr="003777D4">
        <w:rPr>
          <w:rFonts w:ascii="Times New Roman" w:hAnsi="Times New Roman" w:cs="Times New Roman"/>
          <w:sz w:val="28"/>
          <w:szCs w:val="28"/>
        </w:rPr>
        <w:t>ганах сільських і селищних рад</w:t>
      </w:r>
      <w:r w:rsidR="0043130E" w:rsidRPr="003777D4">
        <w:rPr>
          <w:rFonts w:ascii="Times New Roman" w:hAnsi="Times New Roman" w:cs="Times New Roman"/>
          <w:sz w:val="28"/>
          <w:szCs w:val="28"/>
          <w:lang w:val="uk-UA"/>
        </w:rPr>
        <w:t>;</w:t>
      </w:r>
    </w:p>
    <w:p w:rsidR="009B12C4" w:rsidRPr="003777D4" w:rsidRDefault="009B12C4" w:rsidP="0043130E">
      <w:pPr>
        <w:spacing w:after="0" w:line="240" w:lineRule="auto"/>
        <w:ind w:firstLine="720"/>
        <w:jc w:val="both"/>
        <w:rPr>
          <w:rFonts w:ascii="Times New Roman" w:hAnsi="Times New Roman" w:cs="Times New Roman"/>
          <w:sz w:val="28"/>
          <w:szCs w:val="28"/>
          <w:lang w:val="uk-UA"/>
        </w:rPr>
      </w:pPr>
      <w:r w:rsidRPr="003777D4">
        <w:rPr>
          <w:rFonts w:ascii="Times New Roman" w:hAnsi="Times New Roman" w:cs="Times New Roman"/>
          <w:sz w:val="28"/>
          <w:szCs w:val="28"/>
        </w:rPr>
        <w:t>5) надання м</w:t>
      </w:r>
      <w:r w:rsidR="0043130E" w:rsidRPr="003777D4">
        <w:rPr>
          <w:rFonts w:ascii="Times New Roman" w:hAnsi="Times New Roman" w:cs="Times New Roman"/>
          <w:sz w:val="28"/>
          <w:szCs w:val="28"/>
        </w:rPr>
        <w:t>етодичної і практичної допомоги</w:t>
      </w:r>
      <w:r w:rsidR="0043130E" w:rsidRPr="003777D4">
        <w:rPr>
          <w:rFonts w:ascii="Times New Roman" w:hAnsi="Times New Roman" w:cs="Times New Roman"/>
          <w:sz w:val="28"/>
          <w:szCs w:val="28"/>
          <w:lang w:val="uk-UA"/>
        </w:rPr>
        <w:t>;</w:t>
      </w:r>
    </w:p>
    <w:p w:rsidR="009B12C4" w:rsidRPr="003777D4" w:rsidRDefault="009B12C4" w:rsidP="0043130E">
      <w:pPr>
        <w:spacing w:after="0" w:line="240" w:lineRule="auto"/>
        <w:ind w:firstLine="720"/>
        <w:jc w:val="both"/>
        <w:rPr>
          <w:rFonts w:ascii="Times New Roman" w:hAnsi="Times New Roman" w:cs="Times New Roman"/>
          <w:sz w:val="28"/>
          <w:szCs w:val="28"/>
          <w:lang w:val="uk-UA"/>
        </w:rPr>
      </w:pPr>
      <w:r w:rsidRPr="003777D4">
        <w:rPr>
          <w:rFonts w:ascii="Times New Roman" w:hAnsi="Times New Roman" w:cs="Times New Roman"/>
          <w:sz w:val="28"/>
          <w:szCs w:val="28"/>
        </w:rPr>
        <w:t>6) здійсне</w:t>
      </w:r>
      <w:r w:rsidR="0043130E" w:rsidRPr="003777D4">
        <w:rPr>
          <w:rFonts w:ascii="Times New Roman" w:hAnsi="Times New Roman" w:cs="Times New Roman"/>
          <w:sz w:val="28"/>
          <w:szCs w:val="28"/>
        </w:rPr>
        <w:t>ння особистого прийому громадян</w:t>
      </w:r>
      <w:r w:rsidR="0043130E" w:rsidRPr="003777D4">
        <w:rPr>
          <w:rFonts w:ascii="Times New Roman" w:hAnsi="Times New Roman" w:cs="Times New Roman"/>
          <w:sz w:val="28"/>
          <w:szCs w:val="28"/>
          <w:lang w:val="uk-UA"/>
        </w:rPr>
        <w:t>;</w:t>
      </w:r>
    </w:p>
    <w:p w:rsidR="009B12C4" w:rsidRPr="003777D4" w:rsidRDefault="009B12C4" w:rsidP="0043130E">
      <w:pPr>
        <w:spacing w:after="0" w:line="240" w:lineRule="auto"/>
        <w:ind w:firstLine="720"/>
        <w:jc w:val="both"/>
        <w:rPr>
          <w:rFonts w:ascii="Times New Roman" w:hAnsi="Times New Roman" w:cs="Times New Roman"/>
          <w:sz w:val="28"/>
          <w:szCs w:val="28"/>
          <w:lang w:val="uk-UA"/>
        </w:rPr>
      </w:pPr>
      <w:r w:rsidRPr="003777D4">
        <w:rPr>
          <w:rFonts w:ascii="Times New Roman" w:hAnsi="Times New Roman" w:cs="Times New Roman"/>
          <w:sz w:val="28"/>
          <w:szCs w:val="28"/>
        </w:rPr>
        <w:t>7) питання, що потребують розгляду на нарадах у голови ад</w:t>
      </w:r>
      <w:r w:rsidR="0043130E" w:rsidRPr="003777D4">
        <w:rPr>
          <w:rFonts w:ascii="Times New Roman" w:hAnsi="Times New Roman" w:cs="Times New Roman"/>
          <w:sz w:val="28"/>
          <w:szCs w:val="28"/>
        </w:rPr>
        <w:t>міністрації та його заступників</w:t>
      </w:r>
      <w:r w:rsidR="0043130E" w:rsidRPr="003777D4">
        <w:rPr>
          <w:rFonts w:ascii="Times New Roman" w:hAnsi="Times New Roman" w:cs="Times New Roman"/>
          <w:sz w:val="28"/>
          <w:szCs w:val="28"/>
          <w:lang w:val="uk-UA"/>
        </w:rPr>
        <w:t>;</w:t>
      </w:r>
    </w:p>
    <w:p w:rsidR="009B12C4" w:rsidRPr="003777D4" w:rsidRDefault="009B12C4" w:rsidP="0043130E">
      <w:pPr>
        <w:spacing w:after="0" w:line="240" w:lineRule="auto"/>
        <w:ind w:firstLine="720"/>
        <w:jc w:val="both"/>
        <w:rPr>
          <w:rFonts w:ascii="Times New Roman" w:hAnsi="Times New Roman" w:cs="Times New Roman"/>
          <w:sz w:val="28"/>
          <w:szCs w:val="28"/>
          <w:lang w:val="uk-UA"/>
        </w:rPr>
      </w:pPr>
      <w:r w:rsidRPr="003777D4">
        <w:rPr>
          <w:rFonts w:ascii="Times New Roman" w:hAnsi="Times New Roman" w:cs="Times New Roman"/>
          <w:sz w:val="28"/>
          <w:szCs w:val="28"/>
          <w:lang w:val="uk-UA"/>
        </w:rPr>
        <w:t>8)</w:t>
      </w:r>
      <w:r w:rsidRPr="003777D4">
        <w:rPr>
          <w:rFonts w:ascii="Times New Roman" w:hAnsi="Times New Roman" w:cs="Times New Roman"/>
          <w:sz w:val="28"/>
          <w:szCs w:val="28"/>
        </w:rPr>
        <w:t> </w:t>
      </w:r>
      <w:r w:rsidRPr="003777D4">
        <w:rPr>
          <w:rFonts w:ascii="Times New Roman" w:hAnsi="Times New Roman" w:cs="Times New Roman"/>
          <w:sz w:val="28"/>
          <w:szCs w:val="28"/>
          <w:lang w:val="uk-UA"/>
        </w:rPr>
        <w:t>організаційно-масові заходи, що будуть проводити підрозділи</w:t>
      </w:r>
      <w:r w:rsidR="00D424ED" w:rsidRPr="003777D4">
        <w:rPr>
          <w:rFonts w:ascii="Times New Roman" w:hAnsi="Times New Roman" w:cs="Times New Roman"/>
          <w:sz w:val="28"/>
          <w:szCs w:val="28"/>
          <w:lang w:val="uk-UA"/>
        </w:rPr>
        <w:t xml:space="preserve"> </w:t>
      </w:r>
      <w:r w:rsidRPr="003777D4">
        <w:rPr>
          <w:rFonts w:ascii="Times New Roman" w:hAnsi="Times New Roman" w:cs="Times New Roman"/>
          <w:sz w:val="28"/>
          <w:szCs w:val="28"/>
          <w:lang w:val="uk-UA"/>
        </w:rPr>
        <w:t>адміністрації за участю керівництва адміністраці</w:t>
      </w:r>
      <w:r w:rsidR="0043130E" w:rsidRPr="003777D4">
        <w:rPr>
          <w:rFonts w:ascii="Times New Roman" w:hAnsi="Times New Roman" w:cs="Times New Roman"/>
          <w:sz w:val="28"/>
          <w:szCs w:val="28"/>
          <w:lang w:val="uk-UA"/>
        </w:rPr>
        <w:t>ї протягом відповідного періоду;</w:t>
      </w:r>
    </w:p>
    <w:p w:rsidR="009B12C4" w:rsidRPr="003777D4" w:rsidRDefault="009B12C4" w:rsidP="0043130E">
      <w:pPr>
        <w:spacing w:after="0" w:line="240" w:lineRule="auto"/>
        <w:ind w:firstLine="720"/>
        <w:jc w:val="both"/>
        <w:rPr>
          <w:rFonts w:ascii="Times New Roman" w:hAnsi="Times New Roman" w:cs="Times New Roman"/>
          <w:sz w:val="28"/>
          <w:szCs w:val="28"/>
          <w:lang w:val="uk-UA"/>
        </w:rPr>
      </w:pPr>
      <w:r w:rsidRPr="003777D4">
        <w:rPr>
          <w:rFonts w:ascii="Times New Roman" w:hAnsi="Times New Roman" w:cs="Times New Roman"/>
          <w:sz w:val="28"/>
          <w:szCs w:val="28"/>
          <w:lang w:val="uk-UA"/>
        </w:rPr>
        <w:t>11)</w:t>
      </w:r>
      <w:r w:rsidRPr="003777D4">
        <w:rPr>
          <w:rFonts w:ascii="Times New Roman" w:hAnsi="Times New Roman" w:cs="Times New Roman"/>
          <w:sz w:val="28"/>
          <w:szCs w:val="28"/>
        </w:rPr>
        <w:t> </w:t>
      </w:r>
      <w:r w:rsidRPr="003777D4">
        <w:rPr>
          <w:rFonts w:ascii="Times New Roman" w:hAnsi="Times New Roman" w:cs="Times New Roman"/>
          <w:sz w:val="28"/>
          <w:szCs w:val="28"/>
          <w:lang w:val="uk-UA"/>
        </w:rPr>
        <w:t>інші заходи.</w:t>
      </w:r>
    </w:p>
    <w:p w:rsidR="009B12C4" w:rsidRPr="0056135C" w:rsidRDefault="009B12C4" w:rsidP="0043130E">
      <w:pPr>
        <w:spacing w:after="0" w:line="240" w:lineRule="auto"/>
        <w:ind w:firstLine="720"/>
        <w:jc w:val="both"/>
        <w:rPr>
          <w:rFonts w:ascii="Times New Roman" w:hAnsi="Times New Roman" w:cs="Times New Roman"/>
          <w:sz w:val="28"/>
          <w:szCs w:val="28"/>
          <w:lang w:val="uk-UA"/>
        </w:rPr>
      </w:pPr>
      <w:r w:rsidRPr="0056135C">
        <w:rPr>
          <w:rFonts w:ascii="Times New Roman" w:hAnsi="Times New Roman" w:cs="Times New Roman"/>
          <w:sz w:val="28"/>
          <w:szCs w:val="28"/>
          <w:lang w:val="uk-UA"/>
        </w:rPr>
        <w:t>7.4.</w:t>
      </w:r>
      <w:r w:rsidRPr="0056135C">
        <w:rPr>
          <w:rFonts w:ascii="Times New Roman" w:hAnsi="Times New Roman" w:cs="Times New Roman"/>
          <w:sz w:val="28"/>
          <w:szCs w:val="28"/>
        </w:rPr>
        <w:t> </w:t>
      </w:r>
      <w:r w:rsidRPr="0056135C">
        <w:rPr>
          <w:rFonts w:ascii="Times New Roman" w:hAnsi="Times New Roman" w:cs="Times New Roman"/>
          <w:sz w:val="28"/>
          <w:szCs w:val="28"/>
          <w:lang w:val="uk-UA"/>
        </w:rPr>
        <w:t>Порядок планування роботи структурних підрозділів апарату адміністрації встановлює керівник апарату адміністрації.</w:t>
      </w:r>
    </w:p>
    <w:p w:rsidR="009B12C4" w:rsidRPr="0056135C" w:rsidRDefault="009B12C4" w:rsidP="0043130E">
      <w:pPr>
        <w:spacing w:after="0" w:line="240" w:lineRule="auto"/>
        <w:ind w:firstLine="720"/>
        <w:jc w:val="both"/>
        <w:rPr>
          <w:rFonts w:ascii="Times New Roman" w:hAnsi="Times New Roman" w:cs="Times New Roman"/>
          <w:sz w:val="28"/>
          <w:szCs w:val="28"/>
        </w:rPr>
      </w:pPr>
      <w:r w:rsidRPr="0056135C">
        <w:rPr>
          <w:rFonts w:ascii="Times New Roman" w:hAnsi="Times New Roman" w:cs="Times New Roman"/>
          <w:sz w:val="28"/>
          <w:szCs w:val="28"/>
          <w:lang w:val="uk-UA"/>
        </w:rPr>
        <w:t>7.5.</w:t>
      </w:r>
      <w:r w:rsidRPr="0056135C">
        <w:rPr>
          <w:rFonts w:ascii="Times New Roman" w:hAnsi="Times New Roman" w:cs="Times New Roman"/>
          <w:sz w:val="28"/>
          <w:szCs w:val="28"/>
        </w:rPr>
        <w:t> </w:t>
      </w:r>
      <w:r w:rsidRPr="0056135C">
        <w:rPr>
          <w:rFonts w:ascii="Times New Roman" w:hAnsi="Times New Roman" w:cs="Times New Roman"/>
          <w:sz w:val="28"/>
          <w:szCs w:val="28"/>
          <w:lang w:val="uk-UA"/>
        </w:rPr>
        <w:t xml:space="preserve">Плани роботи структурних підрозділів адміністрації формуються на підставі пропозицій підрозділів, що входять до їх складу (секторів, відділів). </w:t>
      </w:r>
      <w:r w:rsidRPr="0056135C">
        <w:rPr>
          <w:rFonts w:ascii="Times New Roman" w:hAnsi="Times New Roman" w:cs="Times New Roman"/>
          <w:sz w:val="28"/>
          <w:szCs w:val="28"/>
        </w:rPr>
        <w:t xml:space="preserve">Підрозділи адміністрації без структурного поділу формують свої плани на основі пропозицій або особистих планів своїх працівників. </w:t>
      </w:r>
    </w:p>
    <w:p w:rsidR="009B12C4" w:rsidRPr="0056135C" w:rsidRDefault="009B12C4" w:rsidP="0043130E">
      <w:pPr>
        <w:spacing w:after="0" w:line="240" w:lineRule="auto"/>
        <w:ind w:firstLine="720"/>
        <w:jc w:val="both"/>
        <w:rPr>
          <w:rFonts w:ascii="Times New Roman" w:hAnsi="Times New Roman" w:cs="Times New Roman"/>
          <w:sz w:val="28"/>
          <w:szCs w:val="28"/>
        </w:rPr>
      </w:pPr>
      <w:r w:rsidRPr="0056135C">
        <w:rPr>
          <w:rFonts w:ascii="Times New Roman" w:hAnsi="Times New Roman" w:cs="Times New Roman"/>
          <w:sz w:val="28"/>
          <w:szCs w:val="28"/>
        </w:rPr>
        <w:t>7.6. Посадова особа, відповідальна за планування роботи структурного підрозділу адміністрації, що визначена наказом керівника цього органу або посадовою інструкцією працівника, узагальнює надані пропозиції, формує проект плану та не пізніше ніж за 10 днів до наступного кварталу (місяця) подає його на розгляд керівнику.</w:t>
      </w:r>
    </w:p>
    <w:p w:rsidR="009B12C4" w:rsidRPr="00443ECF" w:rsidRDefault="009B12C4" w:rsidP="0043130E">
      <w:pPr>
        <w:spacing w:after="0" w:line="240" w:lineRule="auto"/>
        <w:ind w:firstLine="720"/>
        <w:jc w:val="both"/>
        <w:rPr>
          <w:rFonts w:ascii="Times New Roman" w:hAnsi="Times New Roman" w:cs="Times New Roman"/>
          <w:sz w:val="28"/>
          <w:szCs w:val="28"/>
        </w:rPr>
      </w:pPr>
      <w:r w:rsidRPr="00443ECF">
        <w:rPr>
          <w:rFonts w:ascii="Times New Roman" w:hAnsi="Times New Roman" w:cs="Times New Roman"/>
          <w:sz w:val="28"/>
          <w:szCs w:val="28"/>
        </w:rPr>
        <w:t>7.7. Проект плану роботи за підписом керівника структурного підрозділу адміністрації не пізніше як за 5 днів до наступного кварталу (місяця) подається на затвердження заступник</w:t>
      </w:r>
      <w:r w:rsidR="00DC5592" w:rsidRPr="00443ECF">
        <w:rPr>
          <w:rFonts w:ascii="Times New Roman" w:hAnsi="Times New Roman" w:cs="Times New Roman"/>
          <w:sz w:val="28"/>
          <w:szCs w:val="28"/>
          <w:lang w:val="uk-UA"/>
        </w:rPr>
        <w:t>ові</w:t>
      </w:r>
      <w:r w:rsidRPr="00443ECF">
        <w:rPr>
          <w:rFonts w:ascii="Times New Roman" w:hAnsi="Times New Roman" w:cs="Times New Roman"/>
          <w:sz w:val="28"/>
          <w:szCs w:val="28"/>
        </w:rPr>
        <w:t xml:space="preserve"> голови, керівник</w:t>
      </w:r>
      <w:r w:rsidR="00DC5592" w:rsidRPr="00443ECF">
        <w:rPr>
          <w:rFonts w:ascii="Times New Roman" w:hAnsi="Times New Roman" w:cs="Times New Roman"/>
          <w:sz w:val="28"/>
          <w:szCs w:val="28"/>
          <w:lang w:val="uk-UA"/>
        </w:rPr>
        <w:t>ові</w:t>
      </w:r>
      <w:r w:rsidRPr="00443ECF">
        <w:rPr>
          <w:rFonts w:ascii="Times New Roman" w:hAnsi="Times New Roman" w:cs="Times New Roman"/>
          <w:sz w:val="28"/>
          <w:szCs w:val="28"/>
        </w:rPr>
        <w:t xml:space="preserve"> апарату (відповідно до розподілу обов’язків).</w:t>
      </w:r>
    </w:p>
    <w:p w:rsidR="009B12C4" w:rsidRPr="00443ECF" w:rsidRDefault="009B12C4" w:rsidP="0043130E">
      <w:pPr>
        <w:spacing w:after="0" w:line="240" w:lineRule="auto"/>
        <w:ind w:firstLine="720"/>
        <w:jc w:val="both"/>
        <w:rPr>
          <w:rFonts w:ascii="Times New Roman" w:hAnsi="Times New Roman" w:cs="Times New Roman"/>
          <w:sz w:val="28"/>
          <w:szCs w:val="28"/>
        </w:rPr>
      </w:pPr>
      <w:r w:rsidRPr="00443ECF">
        <w:rPr>
          <w:rFonts w:ascii="Times New Roman" w:hAnsi="Times New Roman" w:cs="Times New Roman"/>
          <w:sz w:val="28"/>
          <w:szCs w:val="28"/>
        </w:rPr>
        <w:t xml:space="preserve">7.8. Заступники голови, керівник апарату розглядають та затверджують плани структурних підрозділів до початку відповідного кварталу (місяця). </w:t>
      </w:r>
    </w:p>
    <w:p w:rsidR="009B12C4" w:rsidRPr="00443ECF" w:rsidRDefault="009B12C4" w:rsidP="0043130E">
      <w:pPr>
        <w:spacing w:after="0" w:line="240" w:lineRule="auto"/>
        <w:ind w:firstLine="720"/>
        <w:jc w:val="both"/>
        <w:rPr>
          <w:rFonts w:ascii="Times New Roman" w:hAnsi="Times New Roman" w:cs="Times New Roman"/>
          <w:sz w:val="28"/>
          <w:szCs w:val="28"/>
        </w:rPr>
      </w:pPr>
      <w:r w:rsidRPr="00443ECF">
        <w:rPr>
          <w:rFonts w:ascii="Times New Roman" w:hAnsi="Times New Roman" w:cs="Times New Roman"/>
          <w:sz w:val="28"/>
          <w:szCs w:val="28"/>
        </w:rPr>
        <w:t>7.9. Стан виконання плану роботи структурного підрозділу розглядається на апаратних нарадах у його керівника.</w:t>
      </w:r>
    </w:p>
    <w:p w:rsidR="009B12C4" w:rsidRPr="00443ECF" w:rsidRDefault="009B12C4" w:rsidP="003F7A4A">
      <w:pPr>
        <w:spacing w:after="0" w:line="240" w:lineRule="auto"/>
        <w:ind w:firstLine="720"/>
        <w:jc w:val="both"/>
        <w:rPr>
          <w:rFonts w:ascii="Times New Roman" w:hAnsi="Times New Roman" w:cs="Times New Roman"/>
          <w:sz w:val="28"/>
          <w:szCs w:val="28"/>
          <w:lang w:val="uk-UA"/>
        </w:rPr>
      </w:pPr>
      <w:r w:rsidRPr="00443ECF">
        <w:rPr>
          <w:rFonts w:ascii="Times New Roman" w:hAnsi="Times New Roman" w:cs="Times New Roman"/>
          <w:sz w:val="28"/>
          <w:szCs w:val="28"/>
        </w:rPr>
        <w:t>7.10. Контроль за виконанням планів роботи структурних підрозділів та апарату адміністрації здійснюється їх керівниками та заступниками голови, керівником апарату адміністрації.</w:t>
      </w:r>
    </w:p>
    <w:p w:rsidR="002A4C92" w:rsidRPr="008A7C93" w:rsidRDefault="002A4C92" w:rsidP="008856D0">
      <w:pPr>
        <w:spacing w:after="0" w:line="240" w:lineRule="auto"/>
        <w:rPr>
          <w:rFonts w:ascii="Times New Roman" w:hAnsi="Times New Roman" w:cs="Times New Roman"/>
          <w:color w:val="FF0000"/>
          <w:sz w:val="28"/>
          <w:szCs w:val="28"/>
          <w:lang w:val="uk-UA"/>
        </w:rPr>
      </w:pPr>
    </w:p>
    <w:p w:rsidR="009B12C4" w:rsidRPr="00FA56DB" w:rsidRDefault="009B12C4" w:rsidP="00346802">
      <w:pPr>
        <w:spacing w:after="0" w:line="240" w:lineRule="auto"/>
        <w:jc w:val="center"/>
        <w:rPr>
          <w:rFonts w:ascii="Times New Roman" w:hAnsi="Times New Roman" w:cs="Times New Roman"/>
          <w:sz w:val="28"/>
          <w:szCs w:val="28"/>
          <w:lang w:val="uk-UA"/>
        </w:rPr>
      </w:pPr>
      <w:r w:rsidRPr="00FA56DB">
        <w:rPr>
          <w:rFonts w:ascii="Times New Roman" w:hAnsi="Times New Roman" w:cs="Times New Roman"/>
          <w:sz w:val="28"/>
          <w:szCs w:val="28"/>
          <w:lang w:val="uk-UA"/>
        </w:rPr>
        <w:t xml:space="preserve">Параграф 8. Організація інформування (звітування) </w:t>
      </w:r>
    </w:p>
    <w:p w:rsidR="009B12C4" w:rsidRPr="00FA56DB" w:rsidRDefault="009B12C4" w:rsidP="003F7A4A">
      <w:pPr>
        <w:spacing w:after="0" w:line="240" w:lineRule="auto"/>
        <w:jc w:val="center"/>
        <w:rPr>
          <w:rFonts w:ascii="Times New Roman" w:hAnsi="Times New Roman" w:cs="Times New Roman"/>
          <w:sz w:val="28"/>
          <w:szCs w:val="28"/>
          <w:lang w:val="uk-UA"/>
        </w:rPr>
      </w:pPr>
      <w:r w:rsidRPr="00FA56DB">
        <w:rPr>
          <w:rFonts w:ascii="Times New Roman" w:hAnsi="Times New Roman" w:cs="Times New Roman"/>
          <w:sz w:val="28"/>
          <w:szCs w:val="28"/>
          <w:lang w:val="uk-UA"/>
        </w:rPr>
        <w:t>про діяльність адміністрації</w:t>
      </w:r>
    </w:p>
    <w:p w:rsidR="003F7A4A" w:rsidRPr="00793862" w:rsidRDefault="003F7A4A" w:rsidP="003F7A4A">
      <w:pPr>
        <w:spacing w:after="0" w:line="240" w:lineRule="auto"/>
        <w:jc w:val="center"/>
        <w:rPr>
          <w:rFonts w:ascii="Times New Roman" w:hAnsi="Times New Roman" w:cs="Times New Roman"/>
          <w:sz w:val="28"/>
          <w:szCs w:val="28"/>
          <w:lang w:val="uk-UA"/>
        </w:rPr>
      </w:pPr>
    </w:p>
    <w:p w:rsidR="00DC1974" w:rsidRPr="00BF6957" w:rsidRDefault="009B12C4" w:rsidP="00770329">
      <w:pPr>
        <w:spacing w:after="0" w:line="240" w:lineRule="auto"/>
        <w:ind w:firstLine="720"/>
        <w:jc w:val="both"/>
        <w:rPr>
          <w:rFonts w:ascii="Times New Roman" w:hAnsi="Times New Roman" w:cs="Times New Roman"/>
          <w:sz w:val="28"/>
          <w:szCs w:val="28"/>
          <w:lang w:val="uk-UA"/>
        </w:rPr>
      </w:pPr>
      <w:r w:rsidRPr="00793862">
        <w:rPr>
          <w:rFonts w:ascii="Times New Roman" w:hAnsi="Times New Roman" w:cs="Times New Roman"/>
          <w:sz w:val="28"/>
          <w:szCs w:val="28"/>
          <w:lang w:val="uk-UA"/>
        </w:rPr>
        <w:t>8.1.</w:t>
      </w:r>
      <w:r w:rsidRPr="00793862">
        <w:rPr>
          <w:rFonts w:ascii="Times New Roman" w:hAnsi="Times New Roman" w:cs="Times New Roman"/>
          <w:sz w:val="28"/>
          <w:szCs w:val="28"/>
        </w:rPr>
        <w:t> </w:t>
      </w:r>
      <w:r w:rsidRPr="00793862">
        <w:rPr>
          <w:rFonts w:ascii="Times New Roman" w:hAnsi="Times New Roman" w:cs="Times New Roman"/>
          <w:sz w:val="28"/>
          <w:szCs w:val="28"/>
          <w:lang w:val="uk-UA"/>
        </w:rPr>
        <w:t>Підготовка звітності адміністрації, передбаченої статтею 30 Закону України «Про місцеві державні адміністрації», проводиться її апаратом</w:t>
      </w:r>
      <w:r w:rsidRPr="00BF6957">
        <w:rPr>
          <w:rFonts w:ascii="Times New Roman" w:hAnsi="Times New Roman" w:cs="Times New Roman"/>
          <w:sz w:val="28"/>
          <w:szCs w:val="28"/>
          <w:lang w:val="uk-UA"/>
        </w:rPr>
        <w:t xml:space="preserve"> на основі звітів структурних підрозділів адміністрації, у тому числі структурних підрозділів її апарату, затверджених заступниками голови, керівником апарату відповідно до розподілу обов’язків. </w:t>
      </w:r>
    </w:p>
    <w:p w:rsidR="009B12C4" w:rsidRPr="00B96006" w:rsidRDefault="009B12C4" w:rsidP="00CE77C7">
      <w:pPr>
        <w:spacing w:after="0" w:line="240" w:lineRule="auto"/>
        <w:ind w:firstLine="720"/>
        <w:jc w:val="both"/>
        <w:rPr>
          <w:rFonts w:ascii="Times New Roman" w:hAnsi="Times New Roman" w:cs="Times New Roman"/>
          <w:sz w:val="28"/>
          <w:szCs w:val="28"/>
          <w:lang w:val="uk-UA"/>
        </w:rPr>
      </w:pPr>
      <w:bookmarkStart w:id="0" w:name="46"/>
      <w:bookmarkEnd w:id="0"/>
      <w:r w:rsidRPr="00B96006">
        <w:rPr>
          <w:rFonts w:ascii="Times New Roman" w:hAnsi="Times New Roman" w:cs="Times New Roman"/>
          <w:sz w:val="28"/>
          <w:szCs w:val="28"/>
          <w:lang w:val="uk-UA"/>
        </w:rPr>
        <w:t>8.2.</w:t>
      </w:r>
      <w:r w:rsidRPr="00CE77C7">
        <w:rPr>
          <w:rFonts w:ascii="Times New Roman" w:hAnsi="Times New Roman" w:cs="Times New Roman"/>
          <w:sz w:val="28"/>
          <w:szCs w:val="28"/>
        </w:rPr>
        <w:t> </w:t>
      </w:r>
      <w:r w:rsidR="00821477">
        <w:rPr>
          <w:rFonts w:ascii="Times New Roman" w:hAnsi="Times New Roman" w:cs="Times New Roman"/>
          <w:sz w:val="28"/>
          <w:szCs w:val="28"/>
          <w:lang w:val="uk-UA"/>
        </w:rPr>
        <w:t xml:space="preserve">Зміст </w:t>
      </w:r>
      <w:r w:rsidRPr="00B96006">
        <w:rPr>
          <w:rFonts w:ascii="Times New Roman" w:hAnsi="Times New Roman" w:cs="Times New Roman"/>
          <w:sz w:val="28"/>
          <w:szCs w:val="28"/>
          <w:lang w:val="uk-UA"/>
        </w:rPr>
        <w:t xml:space="preserve">звітності визначається питаннями, що вирішуються адміністрацією та її структурними підрозділами. </w:t>
      </w:r>
    </w:p>
    <w:p w:rsidR="009B12C4" w:rsidRPr="00B96006" w:rsidRDefault="009B12C4" w:rsidP="00CE77C7">
      <w:pPr>
        <w:spacing w:after="0" w:line="240" w:lineRule="auto"/>
        <w:ind w:firstLine="720"/>
        <w:jc w:val="both"/>
        <w:rPr>
          <w:rFonts w:ascii="Times New Roman" w:hAnsi="Times New Roman" w:cs="Times New Roman"/>
          <w:sz w:val="28"/>
          <w:szCs w:val="28"/>
          <w:lang w:val="uk-UA"/>
        </w:rPr>
      </w:pPr>
      <w:bookmarkStart w:id="1" w:name="47"/>
      <w:bookmarkEnd w:id="1"/>
      <w:r w:rsidRPr="00B96006">
        <w:rPr>
          <w:rFonts w:ascii="Times New Roman" w:hAnsi="Times New Roman" w:cs="Times New Roman"/>
          <w:sz w:val="28"/>
          <w:szCs w:val="28"/>
          <w:lang w:val="uk-UA"/>
        </w:rPr>
        <w:t>8.3.</w:t>
      </w:r>
      <w:r w:rsidRPr="00CE77C7">
        <w:rPr>
          <w:rFonts w:ascii="Times New Roman" w:hAnsi="Times New Roman" w:cs="Times New Roman"/>
          <w:sz w:val="28"/>
          <w:szCs w:val="28"/>
        </w:rPr>
        <w:t> </w:t>
      </w:r>
      <w:r w:rsidRPr="00B96006">
        <w:rPr>
          <w:rFonts w:ascii="Times New Roman" w:hAnsi="Times New Roman" w:cs="Times New Roman"/>
          <w:sz w:val="28"/>
          <w:szCs w:val="28"/>
          <w:lang w:val="uk-UA"/>
        </w:rPr>
        <w:t xml:space="preserve">Звіт про результати діяльності адміністрації розміщується на офіційному веб-сайті адміністрації та в районній газеті «Голос Посулля». </w:t>
      </w:r>
    </w:p>
    <w:p w:rsidR="009B12C4" w:rsidRDefault="009B12C4" w:rsidP="00CE77C7">
      <w:pPr>
        <w:pStyle w:val="ad"/>
        <w:ind w:firstLine="0"/>
        <w:jc w:val="left"/>
      </w:pPr>
    </w:p>
    <w:p w:rsidR="003F7A4A" w:rsidRPr="00B96006" w:rsidRDefault="009B12C4" w:rsidP="002A4C92">
      <w:pPr>
        <w:pStyle w:val="1"/>
        <w:keepNext w:val="0"/>
        <w:spacing w:before="0" w:after="0"/>
        <w:jc w:val="center"/>
        <w:rPr>
          <w:rFonts w:ascii="Times New Roman" w:hAnsi="Times New Roman" w:cs="Times New Roman"/>
          <w:b w:val="0"/>
          <w:lang w:val="ru-RU"/>
        </w:rPr>
      </w:pPr>
      <w:r>
        <w:rPr>
          <w:rFonts w:ascii="Times New Roman" w:hAnsi="Times New Roman" w:cs="Times New Roman"/>
          <w:b w:val="0"/>
        </w:rPr>
        <w:lastRenderedPageBreak/>
        <w:t>Розділ 3. Організація роботи апарату адміністрації</w:t>
      </w:r>
    </w:p>
    <w:p w:rsidR="002A4C92" w:rsidRPr="00B96006" w:rsidRDefault="009D02ED" w:rsidP="002A4C92">
      <w:pPr>
        <w:rPr>
          <w:lang w:eastAsia="ar-SA"/>
        </w:rPr>
      </w:pPr>
      <w:r w:rsidRPr="00B96006">
        <w:rPr>
          <w:lang w:eastAsia="ar-SA"/>
        </w:rPr>
        <w:t xml:space="preserve"> </w:t>
      </w:r>
    </w:p>
    <w:p w:rsidR="009B12C4" w:rsidRPr="00365EE6" w:rsidRDefault="009B12C4" w:rsidP="00365EE6">
      <w:pPr>
        <w:spacing w:line="240" w:lineRule="auto"/>
        <w:jc w:val="center"/>
        <w:rPr>
          <w:rFonts w:ascii="Times New Roman" w:hAnsi="Times New Roman" w:cs="Times New Roman"/>
          <w:sz w:val="28"/>
          <w:szCs w:val="28"/>
          <w:lang w:val="uk-UA"/>
        </w:rPr>
      </w:pPr>
      <w:r w:rsidRPr="00365EE6">
        <w:rPr>
          <w:rFonts w:ascii="Times New Roman" w:hAnsi="Times New Roman" w:cs="Times New Roman"/>
          <w:sz w:val="28"/>
          <w:szCs w:val="28"/>
        </w:rPr>
        <w:t>Параграф 1. Загальні засади діяльності апарату адміністрації</w:t>
      </w:r>
    </w:p>
    <w:p w:rsidR="00B20C35" w:rsidRDefault="009B12C4" w:rsidP="00B20C35">
      <w:pPr>
        <w:spacing w:after="0" w:line="240" w:lineRule="auto"/>
        <w:ind w:firstLine="720"/>
        <w:jc w:val="both"/>
        <w:rPr>
          <w:rFonts w:ascii="Times New Roman" w:hAnsi="Times New Roman" w:cs="Times New Roman"/>
          <w:sz w:val="28"/>
          <w:szCs w:val="28"/>
          <w:lang w:val="uk-UA"/>
        </w:rPr>
      </w:pPr>
      <w:r w:rsidRPr="00365EE6">
        <w:rPr>
          <w:rFonts w:ascii="Times New Roman" w:hAnsi="Times New Roman" w:cs="Times New Roman"/>
          <w:sz w:val="28"/>
          <w:szCs w:val="28"/>
          <w:lang w:val="uk-UA"/>
        </w:rPr>
        <w:t>1.1.</w:t>
      </w:r>
      <w:r w:rsidRPr="00365EE6">
        <w:rPr>
          <w:rFonts w:ascii="Times New Roman" w:hAnsi="Times New Roman" w:cs="Times New Roman"/>
          <w:sz w:val="28"/>
          <w:szCs w:val="28"/>
        </w:rPr>
        <w:t> </w:t>
      </w:r>
      <w:r w:rsidR="001A0E66">
        <w:rPr>
          <w:rFonts w:ascii="Times New Roman" w:hAnsi="Times New Roman" w:cs="Times New Roman"/>
          <w:sz w:val="28"/>
          <w:szCs w:val="28"/>
          <w:lang w:val="uk-UA"/>
        </w:rPr>
        <w:t xml:space="preserve">Правове, </w:t>
      </w:r>
      <w:r w:rsidR="006A3FAD" w:rsidRPr="00365EE6">
        <w:rPr>
          <w:rFonts w:ascii="Times New Roman" w:hAnsi="Times New Roman" w:cs="Times New Roman"/>
          <w:sz w:val="28"/>
          <w:szCs w:val="28"/>
          <w:lang w:val="uk-UA"/>
        </w:rPr>
        <w:t>організаційне</w:t>
      </w:r>
      <w:r w:rsidR="006A3FAD">
        <w:rPr>
          <w:rFonts w:ascii="Times New Roman" w:hAnsi="Times New Roman" w:cs="Times New Roman"/>
          <w:sz w:val="28"/>
          <w:szCs w:val="28"/>
          <w:lang w:val="uk-UA"/>
        </w:rPr>
        <w:t>,</w:t>
      </w:r>
      <w:r w:rsidR="001A0E66">
        <w:rPr>
          <w:rFonts w:ascii="Times New Roman" w:hAnsi="Times New Roman" w:cs="Times New Roman"/>
          <w:sz w:val="28"/>
          <w:szCs w:val="28"/>
          <w:lang w:val="uk-UA"/>
        </w:rPr>
        <w:t xml:space="preserve"> </w:t>
      </w:r>
      <w:r w:rsidR="006A3FAD">
        <w:rPr>
          <w:rFonts w:ascii="Times New Roman" w:hAnsi="Times New Roman" w:cs="Times New Roman"/>
          <w:sz w:val="28"/>
          <w:szCs w:val="28"/>
          <w:lang w:val="uk-UA"/>
        </w:rPr>
        <w:t>кадрове,</w:t>
      </w:r>
      <w:r w:rsidRPr="00365EE6">
        <w:rPr>
          <w:rFonts w:ascii="Times New Roman" w:hAnsi="Times New Roman" w:cs="Times New Roman"/>
          <w:sz w:val="28"/>
          <w:szCs w:val="28"/>
          <w:lang w:val="uk-UA"/>
        </w:rPr>
        <w:t xml:space="preserve"> матеріально-технічне, інформа-ційно-аналітичне, методичне та інше забезп</w:t>
      </w:r>
      <w:r w:rsidR="00B20C35">
        <w:rPr>
          <w:rFonts w:ascii="Times New Roman" w:hAnsi="Times New Roman" w:cs="Times New Roman"/>
          <w:sz w:val="28"/>
          <w:szCs w:val="28"/>
          <w:lang w:val="uk-UA"/>
        </w:rPr>
        <w:t>ечення діяльності адміністрації.</w:t>
      </w:r>
      <w:r w:rsidRPr="00365EE6">
        <w:rPr>
          <w:rFonts w:ascii="Times New Roman" w:hAnsi="Times New Roman" w:cs="Times New Roman"/>
          <w:sz w:val="28"/>
          <w:szCs w:val="28"/>
          <w:lang w:val="uk-UA"/>
        </w:rPr>
        <w:t xml:space="preserve"> </w:t>
      </w:r>
    </w:p>
    <w:p w:rsidR="009B12C4" w:rsidRPr="00365EE6" w:rsidRDefault="009B12C4" w:rsidP="00B20C35">
      <w:pPr>
        <w:spacing w:after="0" w:line="240" w:lineRule="auto"/>
        <w:ind w:firstLine="720"/>
        <w:jc w:val="both"/>
        <w:rPr>
          <w:rFonts w:ascii="Times New Roman" w:hAnsi="Times New Roman" w:cs="Times New Roman"/>
          <w:sz w:val="28"/>
          <w:szCs w:val="28"/>
        </w:rPr>
      </w:pPr>
      <w:r w:rsidRPr="0028467D">
        <w:rPr>
          <w:rFonts w:ascii="Times New Roman" w:hAnsi="Times New Roman" w:cs="Times New Roman"/>
          <w:sz w:val="28"/>
          <w:szCs w:val="28"/>
          <w:lang w:val="uk-UA"/>
        </w:rPr>
        <w:t>1.2.</w:t>
      </w:r>
      <w:r w:rsidRPr="00365EE6">
        <w:rPr>
          <w:rFonts w:ascii="Times New Roman" w:hAnsi="Times New Roman" w:cs="Times New Roman"/>
          <w:sz w:val="28"/>
          <w:szCs w:val="28"/>
        </w:rPr>
        <w:t> </w:t>
      </w:r>
      <w:r w:rsidRPr="0028467D">
        <w:rPr>
          <w:rFonts w:ascii="Times New Roman" w:hAnsi="Times New Roman" w:cs="Times New Roman"/>
          <w:sz w:val="28"/>
          <w:szCs w:val="28"/>
          <w:lang w:val="uk-UA"/>
        </w:rPr>
        <w:t xml:space="preserve">Апарат адміністрації в процесі виконання покладених на нього завдань взаємодіє зі структурними підрозділами адміністрації, </w:t>
      </w:r>
      <w:r w:rsidRPr="00365EE6">
        <w:rPr>
          <w:rFonts w:ascii="Times New Roman" w:hAnsi="Times New Roman" w:cs="Times New Roman"/>
          <w:sz w:val="28"/>
          <w:szCs w:val="28"/>
        </w:rPr>
        <w:t xml:space="preserve">територіальними </w:t>
      </w:r>
      <w:r w:rsidR="00E47FF8">
        <w:rPr>
          <w:rFonts w:ascii="Times New Roman" w:hAnsi="Times New Roman" w:cs="Times New Roman"/>
          <w:sz w:val="28"/>
          <w:szCs w:val="28"/>
          <w:lang w:val="uk-UA"/>
        </w:rPr>
        <w:t>органами центральних органів виконавчої влади, органами місцевого самоврядування,</w:t>
      </w:r>
      <w:r w:rsidR="00774B14">
        <w:rPr>
          <w:rFonts w:ascii="Times New Roman" w:hAnsi="Times New Roman" w:cs="Times New Roman"/>
          <w:sz w:val="28"/>
          <w:szCs w:val="28"/>
          <w:lang w:val="uk-UA"/>
        </w:rPr>
        <w:t xml:space="preserve"> </w:t>
      </w:r>
      <w:r w:rsidR="00E47FF8">
        <w:rPr>
          <w:rFonts w:ascii="Times New Roman" w:hAnsi="Times New Roman" w:cs="Times New Roman"/>
          <w:sz w:val="28"/>
          <w:szCs w:val="28"/>
          <w:lang w:val="uk-UA"/>
        </w:rPr>
        <w:t>підприємствами,</w:t>
      </w:r>
      <w:r w:rsidR="00DA70D3">
        <w:rPr>
          <w:rFonts w:ascii="Times New Roman" w:hAnsi="Times New Roman" w:cs="Times New Roman"/>
          <w:sz w:val="28"/>
          <w:szCs w:val="28"/>
          <w:lang w:val="uk-UA"/>
        </w:rPr>
        <w:t xml:space="preserve"> установами, об»</w:t>
      </w:r>
      <w:r w:rsidR="00D526CE">
        <w:rPr>
          <w:rFonts w:ascii="Times New Roman" w:hAnsi="Times New Roman" w:cs="Times New Roman"/>
          <w:sz w:val="28"/>
          <w:szCs w:val="28"/>
          <w:lang w:val="uk-UA"/>
        </w:rPr>
        <w:t>єднаннями громадян.</w:t>
      </w:r>
      <w:r w:rsidR="00E47FF8">
        <w:rPr>
          <w:rFonts w:ascii="Times New Roman" w:hAnsi="Times New Roman" w:cs="Times New Roman"/>
          <w:sz w:val="28"/>
          <w:szCs w:val="28"/>
          <w:lang w:val="uk-UA"/>
        </w:rPr>
        <w:t xml:space="preserve"> </w:t>
      </w:r>
    </w:p>
    <w:p w:rsidR="009B12C4" w:rsidRDefault="009B12C4" w:rsidP="006507A5">
      <w:pPr>
        <w:spacing w:after="0" w:line="240" w:lineRule="auto"/>
        <w:ind w:firstLine="720"/>
        <w:jc w:val="both"/>
        <w:rPr>
          <w:rFonts w:ascii="Times New Roman" w:hAnsi="Times New Roman" w:cs="Times New Roman"/>
          <w:sz w:val="28"/>
          <w:szCs w:val="28"/>
          <w:lang w:val="uk-UA"/>
        </w:rPr>
      </w:pPr>
      <w:r w:rsidRPr="00365EE6">
        <w:rPr>
          <w:rFonts w:ascii="Times New Roman" w:hAnsi="Times New Roman" w:cs="Times New Roman"/>
          <w:sz w:val="28"/>
          <w:szCs w:val="28"/>
        </w:rPr>
        <w:t>1.3. Організація роботи апарату адміністрації здійснюється відповідно до Закону України «Про місцеві державні адміністрації», цього Регламенту та Положення про апарат, що затверджується розпорядженням голови адміністрації.</w:t>
      </w:r>
    </w:p>
    <w:p w:rsidR="006507A5" w:rsidRPr="006507A5" w:rsidRDefault="006507A5" w:rsidP="006507A5">
      <w:pPr>
        <w:spacing w:after="0" w:line="240" w:lineRule="auto"/>
        <w:ind w:firstLine="720"/>
        <w:jc w:val="both"/>
        <w:rPr>
          <w:rFonts w:ascii="Times New Roman" w:hAnsi="Times New Roman" w:cs="Times New Roman"/>
          <w:sz w:val="28"/>
          <w:szCs w:val="28"/>
          <w:lang w:val="uk-UA"/>
        </w:rPr>
      </w:pPr>
    </w:p>
    <w:p w:rsidR="00691511" w:rsidRDefault="006507A5" w:rsidP="006507A5">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D50B3">
        <w:rPr>
          <w:rFonts w:ascii="Times New Roman" w:hAnsi="Times New Roman" w:cs="Times New Roman"/>
          <w:sz w:val="28"/>
          <w:szCs w:val="28"/>
          <w:lang w:val="uk-UA"/>
        </w:rPr>
        <w:t xml:space="preserve">   </w:t>
      </w:r>
    </w:p>
    <w:p w:rsidR="009B12C4" w:rsidRPr="006507A5" w:rsidRDefault="00F667AC" w:rsidP="006507A5">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7466A">
        <w:rPr>
          <w:rFonts w:ascii="Times New Roman" w:hAnsi="Times New Roman" w:cs="Times New Roman"/>
          <w:sz w:val="28"/>
          <w:szCs w:val="28"/>
          <w:lang w:val="uk-UA"/>
        </w:rPr>
        <w:t xml:space="preserve">            </w:t>
      </w:r>
      <w:r w:rsidR="009B12C4" w:rsidRPr="006507A5">
        <w:rPr>
          <w:rFonts w:ascii="Times New Roman" w:hAnsi="Times New Roman" w:cs="Times New Roman"/>
          <w:sz w:val="28"/>
          <w:szCs w:val="28"/>
        </w:rPr>
        <w:t xml:space="preserve">Параграф 2. Функції апарату адміністрації </w:t>
      </w:r>
    </w:p>
    <w:p w:rsidR="009B12C4" w:rsidRPr="006507A5" w:rsidRDefault="009B12C4" w:rsidP="006507A5">
      <w:pPr>
        <w:spacing w:after="0" w:line="240" w:lineRule="auto"/>
        <w:ind w:firstLine="720"/>
        <w:jc w:val="both"/>
        <w:rPr>
          <w:rFonts w:ascii="Times New Roman" w:hAnsi="Times New Roman" w:cs="Times New Roman"/>
          <w:sz w:val="28"/>
          <w:szCs w:val="28"/>
        </w:rPr>
      </w:pPr>
      <w:r w:rsidRPr="006507A5">
        <w:rPr>
          <w:rFonts w:ascii="Times New Roman" w:hAnsi="Times New Roman" w:cs="Times New Roman"/>
          <w:sz w:val="28"/>
          <w:szCs w:val="28"/>
        </w:rPr>
        <w:t>2.1. Апарат адміністрації відповідно до покладених на нього завдань:</w:t>
      </w:r>
    </w:p>
    <w:p w:rsidR="009B12C4" w:rsidRDefault="009B12C4" w:rsidP="006507A5">
      <w:pPr>
        <w:spacing w:after="0" w:line="240" w:lineRule="auto"/>
        <w:ind w:firstLine="720"/>
        <w:jc w:val="both"/>
        <w:rPr>
          <w:rFonts w:ascii="Times New Roman" w:hAnsi="Times New Roman" w:cs="Times New Roman"/>
          <w:sz w:val="28"/>
          <w:szCs w:val="28"/>
          <w:lang w:val="uk-UA"/>
        </w:rPr>
      </w:pPr>
      <w:r w:rsidRPr="006507A5">
        <w:rPr>
          <w:rFonts w:ascii="Times New Roman" w:hAnsi="Times New Roman" w:cs="Times New Roman"/>
          <w:sz w:val="28"/>
          <w:szCs w:val="28"/>
        </w:rPr>
        <w:t>опрацьовує документи, що надходять до адміністрації, готує до них аналітичн</w:t>
      </w:r>
      <w:r w:rsidR="00774F94">
        <w:rPr>
          <w:rFonts w:ascii="Times New Roman" w:hAnsi="Times New Roman" w:cs="Times New Roman"/>
          <w:sz w:val="28"/>
          <w:szCs w:val="28"/>
        </w:rPr>
        <w:t>і, довідкові та інші матеріали</w:t>
      </w:r>
      <w:r w:rsidRPr="006507A5">
        <w:rPr>
          <w:rFonts w:ascii="Times New Roman" w:hAnsi="Times New Roman" w:cs="Times New Roman"/>
          <w:sz w:val="28"/>
          <w:szCs w:val="28"/>
        </w:rPr>
        <w:t>;</w:t>
      </w:r>
    </w:p>
    <w:p w:rsidR="00B7600D" w:rsidRPr="00B7600D" w:rsidRDefault="00B7600D" w:rsidP="006507A5">
      <w:pPr>
        <w:spacing w:after="0" w:line="240" w:lineRule="auto"/>
        <w:ind w:firstLine="720"/>
        <w:jc w:val="both"/>
        <w:rPr>
          <w:rFonts w:ascii="Times New Roman" w:hAnsi="Times New Roman" w:cs="Times New Roman"/>
          <w:sz w:val="28"/>
          <w:szCs w:val="28"/>
          <w:lang w:val="uk-UA"/>
        </w:rPr>
      </w:pPr>
      <w:r w:rsidRPr="00B7600D">
        <w:rPr>
          <w:rFonts w:ascii="Times New Roman" w:hAnsi="Times New Roman" w:cs="Times New Roman"/>
          <w:sz w:val="28"/>
          <w:szCs w:val="28"/>
          <w:lang w:val="uk-UA"/>
        </w:rPr>
        <w:t>здійснює опрацювання проектів розпоряджень</w:t>
      </w:r>
      <w:r w:rsidR="00F372DF">
        <w:rPr>
          <w:rFonts w:ascii="Times New Roman" w:hAnsi="Times New Roman" w:cs="Times New Roman"/>
          <w:sz w:val="28"/>
          <w:szCs w:val="28"/>
          <w:lang w:val="uk-UA"/>
        </w:rPr>
        <w:t>, доручень голови адміністрації,</w:t>
      </w:r>
      <w:r>
        <w:rPr>
          <w:rFonts w:ascii="Times New Roman" w:hAnsi="Times New Roman" w:cs="Times New Roman"/>
          <w:sz w:val="28"/>
          <w:szCs w:val="28"/>
          <w:lang w:val="uk-UA"/>
        </w:rPr>
        <w:t xml:space="preserve"> забезпечує дотримання вимог чинного законодавства під час їх підготовки;</w:t>
      </w:r>
    </w:p>
    <w:p w:rsidR="004D6968" w:rsidRDefault="00B7600D" w:rsidP="004D6968">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розробляє за дорученням голови адміністрації</w:t>
      </w:r>
      <w:r w:rsidR="009B12C4" w:rsidRPr="00B7600D">
        <w:rPr>
          <w:rFonts w:ascii="Times New Roman" w:hAnsi="Times New Roman" w:cs="Times New Roman"/>
          <w:sz w:val="28"/>
          <w:szCs w:val="28"/>
          <w:lang w:val="uk-UA"/>
        </w:rPr>
        <w:t xml:space="preserve"> проект</w:t>
      </w:r>
      <w:r>
        <w:rPr>
          <w:rFonts w:ascii="Times New Roman" w:hAnsi="Times New Roman" w:cs="Times New Roman"/>
          <w:sz w:val="28"/>
          <w:szCs w:val="28"/>
          <w:lang w:val="uk-UA"/>
        </w:rPr>
        <w:t xml:space="preserve">и розпоряджень і </w:t>
      </w:r>
      <w:r w:rsidR="009B12C4" w:rsidRPr="00B7600D">
        <w:rPr>
          <w:rFonts w:ascii="Times New Roman" w:hAnsi="Times New Roman" w:cs="Times New Roman"/>
          <w:sz w:val="28"/>
          <w:szCs w:val="28"/>
          <w:lang w:val="uk-UA"/>
        </w:rPr>
        <w:t>доручень голови адміністрації</w:t>
      </w:r>
      <w:r>
        <w:rPr>
          <w:rFonts w:ascii="Times New Roman" w:hAnsi="Times New Roman" w:cs="Times New Roman"/>
          <w:sz w:val="28"/>
          <w:szCs w:val="28"/>
          <w:lang w:val="uk-UA"/>
        </w:rPr>
        <w:t xml:space="preserve"> з питань,  </w:t>
      </w:r>
      <w:r w:rsidR="004D6968">
        <w:rPr>
          <w:rFonts w:ascii="Times New Roman" w:hAnsi="Times New Roman" w:cs="Times New Roman"/>
          <w:sz w:val="28"/>
          <w:szCs w:val="28"/>
          <w:lang w:val="uk-UA"/>
        </w:rPr>
        <w:t>віднесених до компетенції апарату</w:t>
      </w:r>
      <w:r w:rsidR="009B12C4" w:rsidRPr="00B7600D">
        <w:rPr>
          <w:rFonts w:ascii="Times New Roman" w:hAnsi="Times New Roman" w:cs="Times New Roman"/>
          <w:sz w:val="28"/>
          <w:szCs w:val="28"/>
          <w:lang w:val="uk-UA"/>
        </w:rPr>
        <w:t xml:space="preserve">; </w:t>
      </w:r>
      <w:r w:rsidR="004D6968">
        <w:rPr>
          <w:rFonts w:ascii="Times New Roman" w:hAnsi="Times New Roman" w:cs="Times New Roman"/>
          <w:sz w:val="28"/>
          <w:szCs w:val="28"/>
          <w:lang w:val="uk-UA"/>
        </w:rPr>
        <w:t xml:space="preserve">  </w:t>
      </w:r>
    </w:p>
    <w:p w:rsidR="009B12C4" w:rsidRPr="004D6968" w:rsidRDefault="009B12C4" w:rsidP="00B4256E">
      <w:pPr>
        <w:spacing w:after="0" w:line="240" w:lineRule="auto"/>
        <w:ind w:firstLine="720"/>
        <w:jc w:val="both"/>
        <w:rPr>
          <w:rFonts w:ascii="Times New Roman" w:hAnsi="Times New Roman" w:cs="Times New Roman"/>
          <w:sz w:val="28"/>
          <w:szCs w:val="28"/>
          <w:lang w:val="uk-UA"/>
        </w:rPr>
      </w:pPr>
      <w:r w:rsidRPr="004D6968">
        <w:rPr>
          <w:rFonts w:ascii="Times New Roman" w:hAnsi="Times New Roman" w:cs="Times New Roman"/>
          <w:sz w:val="28"/>
          <w:szCs w:val="28"/>
          <w:lang w:val="uk-UA"/>
        </w:rPr>
        <w:t>перевіряє за дорученням голови адміністрації</w:t>
      </w:r>
      <w:r w:rsidR="00B4256E">
        <w:rPr>
          <w:rFonts w:ascii="Times New Roman" w:hAnsi="Times New Roman" w:cs="Times New Roman"/>
          <w:sz w:val="28"/>
          <w:szCs w:val="28"/>
          <w:lang w:val="uk-UA"/>
        </w:rPr>
        <w:t xml:space="preserve"> стан</w:t>
      </w:r>
      <w:r w:rsidRPr="004D6968">
        <w:rPr>
          <w:rFonts w:ascii="Times New Roman" w:hAnsi="Times New Roman" w:cs="Times New Roman"/>
          <w:sz w:val="28"/>
          <w:szCs w:val="28"/>
          <w:lang w:val="uk-UA"/>
        </w:rPr>
        <w:t xml:space="preserve"> виконання актів законодавства, доручень Президента України, документів Кабінету Міністрів України, розпоряджень і доручень голів Сумської обласної і Недригайлівської районної державних адміністрацій територіальними підрозділами центральних органів виконавчої влади в районі (з питань здійснення повноважень адміністрації), структурними підрозділами адміністрації, а також виконкомами сільських і селищних рад; </w:t>
      </w:r>
    </w:p>
    <w:p w:rsidR="00535C7E" w:rsidRDefault="009B12C4" w:rsidP="006507A5">
      <w:pPr>
        <w:spacing w:after="0" w:line="240" w:lineRule="auto"/>
        <w:ind w:firstLine="720"/>
        <w:jc w:val="both"/>
        <w:rPr>
          <w:rFonts w:ascii="Times New Roman" w:hAnsi="Times New Roman" w:cs="Times New Roman"/>
          <w:sz w:val="28"/>
          <w:szCs w:val="28"/>
          <w:lang w:val="uk-UA"/>
        </w:rPr>
      </w:pPr>
      <w:r w:rsidRPr="00B4256E">
        <w:rPr>
          <w:rFonts w:ascii="Times New Roman" w:hAnsi="Times New Roman" w:cs="Times New Roman"/>
          <w:sz w:val="28"/>
          <w:szCs w:val="28"/>
          <w:lang w:val="uk-UA"/>
        </w:rPr>
        <w:t xml:space="preserve">вивчає </w:t>
      </w:r>
      <w:r w:rsidR="00B4256E">
        <w:rPr>
          <w:rFonts w:ascii="Times New Roman" w:hAnsi="Times New Roman" w:cs="Times New Roman"/>
          <w:sz w:val="28"/>
          <w:szCs w:val="28"/>
          <w:lang w:val="uk-UA"/>
        </w:rPr>
        <w:t>і</w:t>
      </w:r>
      <w:r w:rsidRPr="00B4256E">
        <w:rPr>
          <w:rFonts w:ascii="Times New Roman" w:hAnsi="Times New Roman" w:cs="Times New Roman"/>
          <w:sz w:val="28"/>
          <w:szCs w:val="28"/>
          <w:lang w:val="uk-UA"/>
        </w:rPr>
        <w:t xml:space="preserve"> узагальнює досвід роботи </w:t>
      </w:r>
      <w:r w:rsidR="00B4256E">
        <w:rPr>
          <w:rFonts w:ascii="Times New Roman" w:hAnsi="Times New Roman" w:cs="Times New Roman"/>
          <w:sz w:val="28"/>
          <w:szCs w:val="28"/>
          <w:lang w:val="uk-UA"/>
        </w:rPr>
        <w:t>зазначених</w:t>
      </w:r>
      <w:r w:rsidRPr="00B4256E">
        <w:rPr>
          <w:rFonts w:ascii="Times New Roman" w:hAnsi="Times New Roman" w:cs="Times New Roman"/>
          <w:sz w:val="28"/>
          <w:szCs w:val="28"/>
          <w:lang w:val="uk-UA"/>
        </w:rPr>
        <w:t xml:space="preserve"> органів і надає</w:t>
      </w:r>
      <w:r w:rsidR="00B4256E">
        <w:rPr>
          <w:rFonts w:ascii="Times New Roman" w:hAnsi="Times New Roman" w:cs="Times New Roman"/>
          <w:sz w:val="28"/>
          <w:szCs w:val="28"/>
          <w:lang w:val="uk-UA"/>
        </w:rPr>
        <w:t xml:space="preserve"> їм</w:t>
      </w:r>
      <w:r w:rsidRPr="00B4256E">
        <w:rPr>
          <w:rFonts w:ascii="Times New Roman" w:hAnsi="Times New Roman" w:cs="Times New Roman"/>
          <w:sz w:val="28"/>
          <w:szCs w:val="28"/>
          <w:lang w:val="uk-UA"/>
        </w:rPr>
        <w:t xml:space="preserve"> практичну</w:t>
      </w:r>
      <w:r w:rsidR="00B4256E">
        <w:rPr>
          <w:rFonts w:ascii="Times New Roman" w:hAnsi="Times New Roman" w:cs="Times New Roman"/>
          <w:sz w:val="28"/>
          <w:szCs w:val="28"/>
          <w:lang w:val="uk-UA"/>
        </w:rPr>
        <w:t xml:space="preserve"> та  консультативну </w:t>
      </w:r>
      <w:r w:rsidRPr="00B4256E">
        <w:rPr>
          <w:rFonts w:ascii="Times New Roman" w:hAnsi="Times New Roman" w:cs="Times New Roman"/>
          <w:sz w:val="28"/>
          <w:szCs w:val="28"/>
          <w:lang w:val="uk-UA"/>
        </w:rPr>
        <w:t xml:space="preserve"> допомогу</w:t>
      </w:r>
      <w:r w:rsidR="00B4256E">
        <w:rPr>
          <w:rFonts w:ascii="Times New Roman" w:hAnsi="Times New Roman" w:cs="Times New Roman"/>
          <w:sz w:val="28"/>
          <w:szCs w:val="28"/>
          <w:lang w:val="uk-UA"/>
        </w:rPr>
        <w:t>, розробляє пропозиції щодо удосконалення їх діяльності</w:t>
      </w:r>
      <w:r w:rsidR="00535C7E">
        <w:rPr>
          <w:rFonts w:ascii="Times New Roman" w:hAnsi="Times New Roman" w:cs="Times New Roman"/>
          <w:sz w:val="28"/>
          <w:szCs w:val="28"/>
          <w:lang w:val="uk-UA"/>
        </w:rPr>
        <w:t>;</w:t>
      </w:r>
      <w:r w:rsidRPr="00B4256E">
        <w:rPr>
          <w:rFonts w:ascii="Times New Roman" w:hAnsi="Times New Roman" w:cs="Times New Roman"/>
          <w:sz w:val="28"/>
          <w:szCs w:val="28"/>
          <w:lang w:val="uk-UA"/>
        </w:rPr>
        <w:t xml:space="preserve"> </w:t>
      </w:r>
    </w:p>
    <w:p w:rsidR="00467E43" w:rsidRDefault="009B12C4" w:rsidP="00770329">
      <w:pPr>
        <w:spacing w:after="0" w:line="240" w:lineRule="auto"/>
        <w:ind w:firstLine="720"/>
        <w:jc w:val="both"/>
        <w:rPr>
          <w:rFonts w:ascii="Times New Roman" w:hAnsi="Times New Roman" w:cs="Times New Roman"/>
          <w:sz w:val="28"/>
          <w:szCs w:val="28"/>
          <w:lang w:val="uk-UA"/>
        </w:rPr>
      </w:pPr>
      <w:r w:rsidRPr="00B4256E">
        <w:rPr>
          <w:rFonts w:ascii="Times New Roman" w:hAnsi="Times New Roman" w:cs="Times New Roman"/>
          <w:sz w:val="28"/>
          <w:szCs w:val="28"/>
          <w:lang w:val="uk-UA"/>
        </w:rPr>
        <w:t>здійснює контроль за своєчасним поданням доповідей, інформаційних та інших матеріалів з питань виконання актів законодавства, розпоряджень і доручень голови адміністрації;</w:t>
      </w:r>
    </w:p>
    <w:p w:rsidR="007E50BC" w:rsidRPr="00580BEB" w:rsidRDefault="009B12C4" w:rsidP="00467E43">
      <w:pPr>
        <w:spacing w:after="0" w:line="240" w:lineRule="auto"/>
        <w:ind w:firstLine="720"/>
        <w:rPr>
          <w:rFonts w:ascii="Times New Roman" w:hAnsi="Times New Roman" w:cs="Times New Roman"/>
          <w:sz w:val="28"/>
          <w:szCs w:val="28"/>
          <w:lang w:val="uk-UA"/>
        </w:rPr>
      </w:pPr>
      <w:r w:rsidRPr="00580BEB">
        <w:rPr>
          <w:rFonts w:ascii="Times New Roman" w:hAnsi="Times New Roman" w:cs="Times New Roman"/>
          <w:sz w:val="28"/>
          <w:szCs w:val="28"/>
          <w:lang w:val="uk-UA"/>
        </w:rPr>
        <w:t>за дорученням голови адміністрації</w:t>
      </w:r>
      <w:r w:rsidR="00535C7E" w:rsidRPr="00580BEB">
        <w:rPr>
          <w:rFonts w:ascii="Times New Roman" w:hAnsi="Times New Roman" w:cs="Times New Roman"/>
          <w:sz w:val="28"/>
          <w:szCs w:val="28"/>
          <w:lang w:val="uk-UA"/>
        </w:rPr>
        <w:t>, в межах повноважень і порядку,</w:t>
      </w:r>
      <w:r w:rsidR="00503EA5" w:rsidRPr="00580BEB">
        <w:rPr>
          <w:rFonts w:ascii="Times New Roman" w:hAnsi="Times New Roman" w:cs="Times New Roman"/>
          <w:sz w:val="28"/>
          <w:szCs w:val="28"/>
          <w:lang w:val="uk-UA"/>
        </w:rPr>
        <w:t xml:space="preserve"> </w:t>
      </w:r>
      <w:r w:rsidR="006B0715" w:rsidRPr="00580BEB">
        <w:rPr>
          <w:rFonts w:ascii="Times New Roman" w:hAnsi="Times New Roman" w:cs="Times New Roman"/>
          <w:sz w:val="28"/>
          <w:szCs w:val="28"/>
          <w:lang w:val="uk-UA"/>
        </w:rPr>
        <w:t xml:space="preserve"> </w:t>
      </w:r>
      <w:r w:rsidRPr="00580BEB">
        <w:rPr>
          <w:rFonts w:ascii="Times New Roman" w:hAnsi="Times New Roman" w:cs="Times New Roman"/>
          <w:sz w:val="28"/>
          <w:szCs w:val="28"/>
          <w:lang w:val="uk-UA"/>
        </w:rPr>
        <w:t xml:space="preserve"> визначених законодавством, </w:t>
      </w:r>
      <w:r w:rsidR="007E50BC" w:rsidRPr="00580BEB">
        <w:rPr>
          <w:rFonts w:ascii="Times New Roman" w:hAnsi="Times New Roman" w:cs="Times New Roman"/>
          <w:sz w:val="28"/>
          <w:szCs w:val="28"/>
          <w:lang w:val="uk-UA"/>
        </w:rPr>
        <w:t xml:space="preserve"> </w:t>
      </w:r>
      <w:r w:rsidR="00A554E0" w:rsidRPr="00580BEB">
        <w:rPr>
          <w:rFonts w:ascii="Times New Roman" w:hAnsi="Times New Roman" w:cs="Times New Roman"/>
          <w:sz w:val="28"/>
          <w:szCs w:val="28"/>
          <w:lang w:val="uk-UA"/>
        </w:rPr>
        <w:t>проводить</w:t>
      </w:r>
      <w:r w:rsidR="007E50BC" w:rsidRPr="00580BEB">
        <w:rPr>
          <w:rFonts w:ascii="Times New Roman" w:hAnsi="Times New Roman" w:cs="Times New Roman"/>
          <w:sz w:val="28"/>
          <w:szCs w:val="28"/>
          <w:lang w:val="uk-UA"/>
        </w:rPr>
        <w:t xml:space="preserve"> </w:t>
      </w:r>
      <w:r w:rsidR="00A554E0" w:rsidRPr="00580BEB">
        <w:rPr>
          <w:rFonts w:ascii="Times New Roman" w:hAnsi="Times New Roman" w:cs="Times New Roman"/>
          <w:sz w:val="28"/>
          <w:szCs w:val="28"/>
          <w:lang w:val="uk-UA"/>
        </w:rPr>
        <w:t xml:space="preserve"> аналіз</w:t>
      </w:r>
      <w:r w:rsidR="007E50BC" w:rsidRPr="00580BEB">
        <w:rPr>
          <w:rFonts w:ascii="Times New Roman" w:hAnsi="Times New Roman" w:cs="Times New Roman"/>
          <w:sz w:val="28"/>
          <w:szCs w:val="28"/>
          <w:lang w:val="uk-UA"/>
        </w:rPr>
        <w:t xml:space="preserve">  </w:t>
      </w:r>
      <w:r w:rsidR="00A554E0" w:rsidRPr="00580BEB">
        <w:rPr>
          <w:rFonts w:ascii="Times New Roman" w:hAnsi="Times New Roman" w:cs="Times New Roman"/>
          <w:sz w:val="28"/>
          <w:szCs w:val="28"/>
          <w:lang w:val="uk-UA"/>
        </w:rPr>
        <w:t xml:space="preserve"> роботи </w:t>
      </w:r>
      <w:r w:rsidR="007E50BC" w:rsidRPr="00580BEB">
        <w:rPr>
          <w:rFonts w:ascii="Times New Roman" w:hAnsi="Times New Roman" w:cs="Times New Roman"/>
          <w:sz w:val="28"/>
          <w:szCs w:val="28"/>
          <w:lang w:val="uk-UA"/>
        </w:rPr>
        <w:t xml:space="preserve"> </w:t>
      </w:r>
      <w:r w:rsidR="00A554E0" w:rsidRPr="00580BEB">
        <w:rPr>
          <w:rFonts w:ascii="Times New Roman" w:hAnsi="Times New Roman" w:cs="Times New Roman"/>
          <w:sz w:val="28"/>
          <w:szCs w:val="28"/>
          <w:lang w:val="uk-UA"/>
        </w:rPr>
        <w:t xml:space="preserve">органів </w:t>
      </w:r>
      <w:r w:rsidR="007E50BC" w:rsidRPr="00580BEB">
        <w:rPr>
          <w:rFonts w:ascii="Times New Roman" w:hAnsi="Times New Roman" w:cs="Times New Roman"/>
          <w:sz w:val="28"/>
          <w:szCs w:val="28"/>
          <w:lang w:val="uk-UA"/>
        </w:rPr>
        <w:t xml:space="preserve">  </w:t>
      </w:r>
      <w:r w:rsidR="00A554E0" w:rsidRPr="00580BEB">
        <w:rPr>
          <w:rFonts w:ascii="Times New Roman" w:hAnsi="Times New Roman" w:cs="Times New Roman"/>
          <w:sz w:val="28"/>
          <w:szCs w:val="28"/>
          <w:lang w:val="uk-UA"/>
        </w:rPr>
        <w:t xml:space="preserve">місцевого </w:t>
      </w:r>
    </w:p>
    <w:p w:rsidR="009B12C4" w:rsidRPr="00580BEB" w:rsidRDefault="00A554E0" w:rsidP="004B0757">
      <w:pPr>
        <w:spacing w:after="0" w:line="240" w:lineRule="auto"/>
        <w:jc w:val="both"/>
        <w:rPr>
          <w:rFonts w:ascii="Times New Roman" w:hAnsi="Times New Roman" w:cs="Times New Roman"/>
          <w:sz w:val="28"/>
          <w:szCs w:val="28"/>
          <w:lang w:val="uk-UA"/>
        </w:rPr>
      </w:pPr>
      <w:r w:rsidRPr="00580BEB">
        <w:rPr>
          <w:rFonts w:ascii="Times New Roman" w:hAnsi="Times New Roman" w:cs="Times New Roman"/>
          <w:sz w:val="28"/>
          <w:szCs w:val="28"/>
          <w:lang w:val="uk-UA"/>
        </w:rPr>
        <w:t xml:space="preserve">самоврядування, </w:t>
      </w:r>
      <w:r w:rsidR="009B12C4" w:rsidRPr="00580BEB">
        <w:rPr>
          <w:rFonts w:ascii="Times New Roman" w:hAnsi="Times New Roman" w:cs="Times New Roman"/>
          <w:sz w:val="28"/>
          <w:szCs w:val="28"/>
          <w:lang w:val="uk-UA"/>
        </w:rPr>
        <w:t xml:space="preserve">надає методичну та практичну допомогу з удосконалення організації їх роботи, </w:t>
      </w:r>
      <w:r w:rsidR="004B0757" w:rsidRPr="00580BEB">
        <w:rPr>
          <w:rFonts w:ascii="Times New Roman" w:hAnsi="Times New Roman" w:cs="Times New Roman"/>
          <w:sz w:val="28"/>
          <w:szCs w:val="28"/>
          <w:lang w:val="uk-UA"/>
        </w:rPr>
        <w:t xml:space="preserve"> </w:t>
      </w:r>
      <w:r w:rsidR="009B12C4" w:rsidRPr="00580BEB">
        <w:rPr>
          <w:rFonts w:ascii="Times New Roman" w:hAnsi="Times New Roman" w:cs="Times New Roman"/>
          <w:sz w:val="28"/>
          <w:szCs w:val="28"/>
          <w:lang w:val="uk-UA"/>
        </w:rPr>
        <w:t xml:space="preserve">готує </w:t>
      </w:r>
      <w:r w:rsidR="004B0757" w:rsidRPr="00580BEB">
        <w:rPr>
          <w:rFonts w:ascii="Times New Roman" w:hAnsi="Times New Roman" w:cs="Times New Roman"/>
          <w:sz w:val="28"/>
          <w:szCs w:val="28"/>
          <w:lang w:val="uk-UA"/>
        </w:rPr>
        <w:t xml:space="preserve"> </w:t>
      </w:r>
      <w:r w:rsidR="009B12C4" w:rsidRPr="00580BEB">
        <w:rPr>
          <w:rFonts w:ascii="Times New Roman" w:hAnsi="Times New Roman" w:cs="Times New Roman"/>
          <w:sz w:val="28"/>
          <w:szCs w:val="28"/>
          <w:lang w:val="uk-UA"/>
        </w:rPr>
        <w:t xml:space="preserve">пропозиції </w:t>
      </w:r>
      <w:r w:rsidR="004B0757" w:rsidRPr="00580BEB">
        <w:rPr>
          <w:rFonts w:ascii="Times New Roman" w:hAnsi="Times New Roman" w:cs="Times New Roman"/>
          <w:sz w:val="28"/>
          <w:szCs w:val="28"/>
          <w:lang w:val="uk-UA"/>
        </w:rPr>
        <w:t xml:space="preserve"> </w:t>
      </w:r>
      <w:r w:rsidR="009B12C4" w:rsidRPr="00580BEB">
        <w:rPr>
          <w:rFonts w:ascii="Times New Roman" w:hAnsi="Times New Roman" w:cs="Times New Roman"/>
          <w:sz w:val="28"/>
          <w:szCs w:val="28"/>
          <w:lang w:val="uk-UA"/>
        </w:rPr>
        <w:t xml:space="preserve">щодо </w:t>
      </w:r>
      <w:r w:rsidR="004B0757" w:rsidRPr="00580BEB">
        <w:rPr>
          <w:rFonts w:ascii="Times New Roman" w:hAnsi="Times New Roman" w:cs="Times New Roman"/>
          <w:sz w:val="28"/>
          <w:szCs w:val="28"/>
          <w:lang w:val="uk-UA"/>
        </w:rPr>
        <w:t xml:space="preserve">  </w:t>
      </w:r>
      <w:r w:rsidR="009B12C4" w:rsidRPr="00580BEB">
        <w:rPr>
          <w:rFonts w:ascii="Times New Roman" w:hAnsi="Times New Roman" w:cs="Times New Roman"/>
          <w:sz w:val="28"/>
          <w:szCs w:val="28"/>
          <w:lang w:val="uk-UA"/>
        </w:rPr>
        <w:t xml:space="preserve">поглиблення </w:t>
      </w:r>
      <w:r w:rsidR="00093BBA" w:rsidRPr="00580BEB">
        <w:rPr>
          <w:rFonts w:ascii="Times New Roman" w:hAnsi="Times New Roman" w:cs="Times New Roman"/>
          <w:sz w:val="28"/>
          <w:szCs w:val="28"/>
          <w:lang w:val="uk-UA"/>
        </w:rPr>
        <w:t xml:space="preserve">  </w:t>
      </w:r>
      <w:r w:rsidR="009B12C4" w:rsidRPr="00580BEB">
        <w:rPr>
          <w:rFonts w:ascii="Times New Roman" w:hAnsi="Times New Roman" w:cs="Times New Roman"/>
          <w:sz w:val="28"/>
          <w:szCs w:val="28"/>
          <w:lang w:val="uk-UA"/>
        </w:rPr>
        <w:t>взаємодії адміністрації з органами місцевого самоврядування для спільного вирішення питань економічного, соціального та культурного розвитку відповідних територій;</w:t>
      </w:r>
    </w:p>
    <w:p w:rsidR="009B12C4" w:rsidRPr="00580BEB" w:rsidRDefault="009B12C4" w:rsidP="006507A5">
      <w:pPr>
        <w:spacing w:after="0" w:line="240" w:lineRule="auto"/>
        <w:ind w:firstLine="720"/>
        <w:jc w:val="both"/>
        <w:rPr>
          <w:rFonts w:ascii="Times New Roman" w:hAnsi="Times New Roman" w:cs="Times New Roman"/>
          <w:sz w:val="28"/>
          <w:szCs w:val="28"/>
          <w:lang w:val="uk-UA"/>
        </w:rPr>
      </w:pPr>
      <w:r w:rsidRPr="00580BEB">
        <w:rPr>
          <w:rFonts w:ascii="Times New Roman" w:hAnsi="Times New Roman" w:cs="Times New Roman"/>
          <w:sz w:val="28"/>
          <w:szCs w:val="28"/>
          <w:lang w:val="uk-UA"/>
        </w:rPr>
        <w:lastRenderedPageBreak/>
        <w:t xml:space="preserve">здійснює правове забезпечення діяльності адміністрації, надає методичну </w:t>
      </w:r>
      <w:r w:rsidR="00F55E02" w:rsidRPr="00580BEB">
        <w:rPr>
          <w:rFonts w:ascii="Times New Roman" w:hAnsi="Times New Roman" w:cs="Times New Roman"/>
          <w:sz w:val="28"/>
          <w:szCs w:val="28"/>
          <w:lang w:val="uk-UA"/>
        </w:rPr>
        <w:t xml:space="preserve">і </w:t>
      </w:r>
      <w:r w:rsidRPr="00580BEB">
        <w:rPr>
          <w:rFonts w:ascii="Times New Roman" w:hAnsi="Times New Roman" w:cs="Times New Roman"/>
          <w:sz w:val="28"/>
          <w:szCs w:val="28"/>
          <w:lang w:val="uk-UA"/>
        </w:rPr>
        <w:t>практичну допомогу, спрямовану на правильне застосування</w:t>
      </w:r>
      <w:r w:rsidR="00F55E02" w:rsidRPr="00580BEB">
        <w:rPr>
          <w:rFonts w:ascii="Times New Roman" w:hAnsi="Times New Roman" w:cs="Times New Roman"/>
          <w:sz w:val="28"/>
          <w:szCs w:val="28"/>
          <w:lang w:val="uk-UA"/>
        </w:rPr>
        <w:t xml:space="preserve"> і </w:t>
      </w:r>
      <w:r w:rsidRPr="00580BEB">
        <w:rPr>
          <w:rFonts w:ascii="Times New Roman" w:hAnsi="Times New Roman" w:cs="Times New Roman"/>
          <w:sz w:val="28"/>
          <w:szCs w:val="28"/>
          <w:lang w:val="uk-UA"/>
        </w:rPr>
        <w:t xml:space="preserve"> неухильне додержання актів законодавства структурними підрозділами, апаратом та посадовими особами адміністрації;</w:t>
      </w:r>
    </w:p>
    <w:p w:rsidR="009B12C4" w:rsidRPr="00580BEB" w:rsidRDefault="009B12C4" w:rsidP="006507A5">
      <w:pPr>
        <w:spacing w:after="0" w:line="240" w:lineRule="auto"/>
        <w:ind w:firstLine="720"/>
        <w:jc w:val="both"/>
        <w:rPr>
          <w:rFonts w:ascii="Times New Roman" w:hAnsi="Times New Roman" w:cs="Times New Roman"/>
          <w:sz w:val="28"/>
          <w:szCs w:val="28"/>
          <w:lang w:val="uk-UA"/>
        </w:rPr>
      </w:pPr>
      <w:r w:rsidRPr="00580BEB">
        <w:rPr>
          <w:rFonts w:ascii="Times New Roman" w:hAnsi="Times New Roman" w:cs="Times New Roman"/>
          <w:sz w:val="28"/>
          <w:szCs w:val="28"/>
          <w:lang w:val="uk-UA"/>
        </w:rPr>
        <w:t>готує аналітичні, інформаційні та інші матеріали з організаційних і кадрових питань, що розглядаються головою адміністрації;</w:t>
      </w:r>
    </w:p>
    <w:p w:rsidR="009B12C4" w:rsidRPr="00580BEB" w:rsidRDefault="009B12C4" w:rsidP="006507A5">
      <w:pPr>
        <w:spacing w:after="0" w:line="240" w:lineRule="auto"/>
        <w:ind w:firstLine="720"/>
        <w:jc w:val="both"/>
        <w:rPr>
          <w:rFonts w:ascii="Times New Roman" w:hAnsi="Times New Roman" w:cs="Times New Roman"/>
          <w:sz w:val="28"/>
          <w:szCs w:val="28"/>
          <w:lang w:val="uk-UA"/>
        </w:rPr>
      </w:pPr>
      <w:r w:rsidRPr="00580BEB">
        <w:rPr>
          <w:rFonts w:ascii="Times New Roman" w:hAnsi="Times New Roman" w:cs="Times New Roman"/>
          <w:sz w:val="28"/>
          <w:szCs w:val="28"/>
          <w:lang w:val="uk-UA"/>
        </w:rPr>
        <w:t>опрацьовує і подає голові адміністрації проекти планів роботи адміністрації, забезпечує контроль за їх виконанням;</w:t>
      </w:r>
    </w:p>
    <w:p w:rsidR="009B12C4" w:rsidRPr="00314ACD" w:rsidRDefault="009B12C4" w:rsidP="006507A5">
      <w:pPr>
        <w:spacing w:after="0" w:line="240" w:lineRule="auto"/>
        <w:ind w:firstLine="720"/>
        <w:jc w:val="both"/>
        <w:rPr>
          <w:rFonts w:ascii="Times New Roman" w:hAnsi="Times New Roman" w:cs="Times New Roman"/>
          <w:sz w:val="28"/>
          <w:szCs w:val="28"/>
        </w:rPr>
      </w:pPr>
      <w:r w:rsidRPr="00314ACD">
        <w:rPr>
          <w:rFonts w:ascii="Times New Roman" w:hAnsi="Times New Roman" w:cs="Times New Roman"/>
          <w:sz w:val="28"/>
          <w:szCs w:val="28"/>
        </w:rPr>
        <w:t>здійснює організаційне забезпечення засідань колегії, а також нарад</w:t>
      </w:r>
      <w:r w:rsidR="00842217" w:rsidRPr="00314ACD">
        <w:rPr>
          <w:rFonts w:ascii="Times New Roman" w:hAnsi="Times New Roman" w:cs="Times New Roman"/>
          <w:sz w:val="28"/>
          <w:szCs w:val="28"/>
          <w:lang w:val="uk-UA"/>
        </w:rPr>
        <w:t xml:space="preserve"> та інших заходів</w:t>
      </w:r>
      <w:r w:rsidRPr="00314ACD">
        <w:rPr>
          <w:rFonts w:ascii="Times New Roman" w:hAnsi="Times New Roman" w:cs="Times New Roman"/>
          <w:sz w:val="28"/>
          <w:szCs w:val="28"/>
        </w:rPr>
        <w:t>, що проводяться головою адміністрації;</w:t>
      </w:r>
    </w:p>
    <w:p w:rsidR="009B12C4" w:rsidRPr="00F6189C" w:rsidRDefault="009B12C4" w:rsidP="006507A5">
      <w:pPr>
        <w:spacing w:after="0" w:line="240" w:lineRule="auto"/>
        <w:ind w:firstLine="720"/>
        <w:jc w:val="both"/>
        <w:rPr>
          <w:rFonts w:ascii="Times New Roman" w:hAnsi="Times New Roman" w:cs="Times New Roman"/>
          <w:sz w:val="28"/>
          <w:szCs w:val="28"/>
        </w:rPr>
      </w:pPr>
      <w:r w:rsidRPr="00F6189C">
        <w:rPr>
          <w:rFonts w:ascii="Times New Roman" w:hAnsi="Times New Roman" w:cs="Times New Roman"/>
          <w:sz w:val="28"/>
          <w:szCs w:val="28"/>
        </w:rPr>
        <w:t>організовує особистий прийом громад</w:t>
      </w:r>
      <w:r w:rsidR="00842217" w:rsidRPr="00F6189C">
        <w:rPr>
          <w:rFonts w:ascii="Times New Roman" w:hAnsi="Times New Roman" w:cs="Times New Roman"/>
          <w:sz w:val="28"/>
          <w:szCs w:val="28"/>
        </w:rPr>
        <w:t xml:space="preserve">ян керівництвом адміністрації </w:t>
      </w:r>
      <w:r w:rsidR="00842217" w:rsidRPr="00F6189C">
        <w:rPr>
          <w:rFonts w:ascii="Times New Roman" w:hAnsi="Times New Roman" w:cs="Times New Roman"/>
          <w:sz w:val="28"/>
          <w:szCs w:val="28"/>
          <w:lang w:val="uk-UA"/>
        </w:rPr>
        <w:t xml:space="preserve"> та забезпечує </w:t>
      </w:r>
      <w:r w:rsidRPr="00F6189C">
        <w:rPr>
          <w:rFonts w:ascii="Times New Roman" w:hAnsi="Times New Roman" w:cs="Times New Roman"/>
          <w:sz w:val="28"/>
          <w:szCs w:val="28"/>
        </w:rPr>
        <w:t>розгляд звернень, що надійшли до адміністрації, контролює вирішення порушених у н</w:t>
      </w:r>
      <w:r w:rsidR="00314ACD" w:rsidRPr="00F6189C">
        <w:rPr>
          <w:rFonts w:ascii="Times New Roman" w:hAnsi="Times New Roman" w:cs="Times New Roman"/>
          <w:sz w:val="28"/>
          <w:szCs w:val="28"/>
        </w:rPr>
        <w:t>их питань, розробляє пропозиції</w:t>
      </w:r>
      <w:r w:rsidRPr="00F6189C">
        <w:rPr>
          <w:rFonts w:ascii="Times New Roman" w:hAnsi="Times New Roman" w:cs="Times New Roman"/>
          <w:sz w:val="28"/>
          <w:szCs w:val="28"/>
        </w:rPr>
        <w:t xml:space="preserve"> спрямовані на усунення причин, які породжують обґрунтовані скарги і зауваження громадян;</w:t>
      </w:r>
    </w:p>
    <w:p w:rsidR="009B12C4" w:rsidRPr="00F6189C" w:rsidRDefault="009B12C4" w:rsidP="006507A5">
      <w:pPr>
        <w:spacing w:after="0" w:line="240" w:lineRule="auto"/>
        <w:ind w:firstLine="720"/>
        <w:jc w:val="both"/>
        <w:rPr>
          <w:rFonts w:ascii="Times New Roman" w:hAnsi="Times New Roman" w:cs="Times New Roman"/>
          <w:sz w:val="28"/>
          <w:szCs w:val="28"/>
        </w:rPr>
      </w:pPr>
      <w:r w:rsidRPr="00F6189C">
        <w:rPr>
          <w:rFonts w:ascii="Times New Roman" w:hAnsi="Times New Roman" w:cs="Times New Roman"/>
          <w:sz w:val="28"/>
          <w:szCs w:val="28"/>
        </w:rPr>
        <w:t>проводить разом із структурними підрозділами адміністрації, територіальними підрозділами центральних органів виконавчої влади в районі аналіз соціально-економічного і суспільно-політичного становища на відповідній території, розробляє та вносить голові адміністрації пропозиції щодо його поліпшення;</w:t>
      </w:r>
    </w:p>
    <w:p w:rsidR="009B12C4" w:rsidRPr="00F6189C" w:rsidRDefault="009B12C4" w:rsidP="006507A5">
      <w:pPr>
        <w:spacing w:after="0" w:line="240" w:lineRule="auto"/>
        <w:ind w:firstLine="720"/>
        <w:jc w:val="both"/>
        <w:rPr>
          <w:rFonts w:ascii="Times New Roman" w:hAnsi="Times New Roman" w:cs="Times New Roman"/>
          <w:sz w:val="28"/>
          <w:szCs w:val="28"/>
        </w:rPr>
      </w:pPr>
      <w:r w:rsidRPr="00F6189C">
        <w:rPr>
          <w:rFonts w:ascii="Times New Roman" w:hAnsi="Times New Roman" w:cs="Times New Roman"/>
          <w:sz w:val="28"/>
          <w:szCs w:val="28"/>
        </w:rPr>
        <w:t xml:space="preserve">бере участь у підготовці звітів голови адміністрації про виконання програм </w:t>
      </w:r>
      <w:r w:rsidR="008508C0" w:rsidRPr="00F6189C">
        <w:rPr>
          <w:rFonts w:ascii="Times New Roman" w:hAnsi="Times New Roman" w:cs="Times New Roman"/>
          <w:sz w:val="28"/>
          <w:szCs w:val="28"/>
        </w:rPr>
        <w:t>економічного</w:t>
      </w:r>
      <w:r w:rsidR="008508C0">
        <w:rPr>
          <w:rFonts w:ascii="Times New Roman" w:hAnsi="Times New Roman" w:cs="Times New Roman"/>
          <w:sz w:val="28"/>
          <w:szCs w:val="28"/>
          <w:lang w:val="uk-UA"/>
        </w:rPr>
        <w:t xml:space="preserve"> і</w:t>
      </w:r>
      <w:r w:rsidR="008508C0" w:rsidRPr="00F6189C">
        <w:rPr>
          <w:rFonts w:ascii="Times New Roman" w:hAnsi="Times New Roman" w:cs="Times New Roman"/>
          <w:sz w:val="28"/>
          <w:szCs w:val="28"/>
        </w:rPr>
        <w:t xml:space="preserve"> </w:t>
      </w:r>
      <w:r w:rsidRPr="00F6189C">
        <w:rPr>
          <w:rFonts w:ascii="Times New Roman" w:hAnsi="Times New Roman" w:cs="Times New Roman"/>
          <w:sz w:val="28"/>
          <w:szCs w:val="28"/>
        </w:rPr>
        <w:t>соціально</w:t>
      </w:r>
      <w:r w:rsidR="008508C0">
        <w:rPr>
          <w:rFonts w:ascii="Times New Roman" w:hAnsi="Times New Roman" w:cs="Times New Roman"/>
          <w:sz w:val="28"/>
          <w:szCs w:val="28"/>
          <w:lang w:val="uk-UA"/>
        </w:rPr>
        <w:t>го</w:t>
      </w:r>
      <w:r w:rsidRPr="00F6189C">
        <w:rPr>
          <w:rFonts w:ascii="Times New Roman" w:hAnsi="Times New Roman" w:cs="Times New Roman"/>
          <w:sz w:val="28"/>
          <w:szCs w:val="28"/>
        </w:rPr>
        <w:t xml:space="preserve"> </w:t>
      </w:r>
      <w:r w:rsidR="008508C0">
        <w:rPr>
          <w:rFonts w:ascii="Times New Roman" w:hAnsi="Times New Roman" w:cs="Times New Roman"/>
          <w:sz w:val="28"/>
          <w:szCs w:val="28"/>
          <w:lang w:val="uk-UA"/>
        </w:rPr>
        <w:t>та</w:t>
      </w:r>
      <w:r w:rsidRPr="00F6189C">
        <w:rPr>
          <w:rFonts w:ascii="Times New Roman" w:hAnsi="Times New Roman" w:cs="Times New Roman"/>
          <w:sz w:val="28"/>
          <w:szCs w:val="28"/>
        </w:rPr>
        <w:t xml:space="preserve"> культурного розвитку району </w:t>
      </w:r>
      <w:r w:rsidR="008508C0">
        <w:rPr>
          <w:rFonts w:ascii="Times New Roman" w:hAnsi="Times New Roman" w:cs="Times New Roman"/>
          <w:sz w:val="28"/>
          <w:szCs w:val="28"/>
          <w:lang w:val="uk-UA"/>
        </w:rPr>
        <w:t>і</w:t>
      </w:r>
      <w:r w:rsidRPr="00F6189C">
        <w:rPr>
          <w:rFonts w:ascii="Times New Roman" w:hAnsi="Times New Roman" w:cs="Times New Roman"/>
          <w:sz w:val="28"/>
          <w:szCs w:val="28"/>
        </w:rPr>
        <w:t xml:space="preserve"> реалізацію повноважень, делегованих Недригайлівською районною  радою;</w:t>
      </w:r>
    </w:p>
    <w:p w:rsidR="009B12C4" w:rsidRPr="00F6189C" w:rsidRDefault="009B12C4" w:rsidP="006507A5">
      <w:pPr>
        <w:spacing w:after="0" w:line="240" w:lineRule="auto"/>
        <w:ind w:firstLine="720"/>
        <w:jc w:val="both"/>
        <w:rPr>
          <w:rFonts w:ascii="Times New Roman" w:hAnsi="Times New Roman" w:cs="Times New Roman"/>
          <w:sz w:val="28"/>
          <w:szCs w:val="28"/>
        </w:rPr>
      </w:pPr>
      <w:r w:rsidRPr="00F6189C">
        <w:rPr>
          <w:rFonts w:ascii="Times New Roman" w:hAnsi="Times New Roman" w:cs="Times New Roman"/>
          <w:sz w:val="28"/>
          <w:szCs w:val="28"/>
        </w:rPr>
        <w:t>проводить роботу, пов’язану з організацією добору, розстановки, підвищення кваліфікації та заохочення працівників адміністрації, веденням обліку кадрів, вживає заходів для поліпшення організації та підвищення ефективності роботи працівників адміністрації;</w:t>
      </w:r>
    </w:p>
    <w:p w:rsidR="009B12C4" w:rsidRPr="00F6189C" w:rsidRDefault="009B12C4" w:rsidP="006507A5">
      <w:pPr>
        <w:spacing w:after="0" w:line="240" w:lineRule="auto"/>
        <w:ind w:firstLine="720"/>
        <w:jc w:val="both"/>
        <w:rPr>
          <w:rFonts w:ascii="Times New Roman" w:hAnsi="Times New Roman" w:cs="Times New Roman"/>
          <w:sz w:val="28"/>
          <w:szCs w:val="28"/>
        </w:rPr>
      </w:pPr>
      <w:r w:rsidRPr="00F6189C">
        <w:rPr>
          <w:rFonts w:ascii="Times New Roman" w:hAnsi="Times New Roman" w:cs="Times New Roman"/>
          <w:sz w:val="28"/>
          <w:szCs w:val="28"/>
        </w:rPr>
        <w:t xml:space="preserve">здійснює матеріально-технічне і господарське забезпечення діяльності адміністрації; </w:t>
      </w:r>
    </w:p>
    <w:p w:rsidR="007C6386" w:rsidRPr="00F6189C" w:rsidRDefault="007C6386" w:rsidP="007C6386">
      <w:pPr>
        <w:spacing w:after="0" w:line="240" w:lineRule="auto"/>
        <w:jc w:val="both"/>
        <w:rPr>
          <w:rFonts w:ascii="Times New Roman" w:hAnsi="Times New Roman" w:cs="Times New Roman"/>
          <w:sz w:val="28"/>
          <w:szCs w:val="28"/>
          <w:lang w:val="uk-UA"/>
        </w:rPr>
      </w:pPr>
      <w:r w:rsidRPr="00580BEB">
        <w:rPr>
          <w:rFonts w:ascii="Times New Roman" w:hAnsi="Times New Roman" w:cs="Times New Roman"/>
          <w:color w:val="FF0000"/>
          <w:sz w:val="28"/>
          <w:szCs w:val="28"/>
          <w:lang w:val="uk-UA"/>
        </w:rPr>
        <w:t xml:space="preserve">          </w:t>
      </w:r>
      <w:r w:rsidR="009B12C4" w:rsidRPr="00F6189C">
        <w:rPr>
          <w:rFonts w:ascii="Times New Roman" w:hAnsi="Times New Roman" w:cs="Times New Roman"/>
          <w:sz w:val="28"/>
          <w:szCs w:val="28"/>
        </w:rPr>
        <w:t>забезпечує дотримання режиму роботи працівниками</w:t>
      </w:r>
      <w:r w:rsidRPr="00F6189C">
        <w:rPr>
          <w:rFonts w:ascii="Times New Roman" w:hAnsi="Times New Roman" w:cs="Times New Roman"/>
          <w:sz w:val="28"/>
          <w:szCs w:val="28"/>
          <w:lang w:val="uk-UA"/>
        </w:rPr>
        <w:t xml:space="preserve"> в адміністрації ;</w:t>
      </w:r>
    </w:p>
    <w:p w:rsidR="00FE421C" w:rsidRPr="00F6189C" w:rsidRDefault="007C6386" w:rsidP="007C6386">
      <w:pPr>
        <w:spacing w:after="0" w:line="240" w:lineRule="auto"/>
        <w:jc w:val="both"/>
        <w:rPr>
          <w:rFonts w:ascii="Times New Roman" w:hAnsi="Times New Roman" w:cs="Times New Roman"/>
          <w:sz w:val="28"/>
          <w:szCs w:val="28"/>
          <w:lang w:val="uk-UA"/>
        </w:rPr>
      </w:pPr>
      <w:r w:rsidRPr="00580BEB">
        <w:rPr>
          <w:rFonts w:ascii="Times New Roman" w:hAnsi="Times New Roman" w:cs="Times New Roman"/>
          <w:color w:val="FF0000"/>
          <w:sz w:val="28"/>
          <w:szCs w:val="28"/>
          <w:lang w:val="uk-UA"/>
        </w:rPr>
        <w:t xml:space="preserve">          </w:t>
      </w:r>
      <w:r w:rsidRPr="00F6189C">
        <w:rPr>
          <w:rFonts w:ascii="Times New Roman" w:hAnsi="Times New Roman" w:cs="Times New Roman"/>
          <w:sz w:val="28"/>
          <w:szCs w:val="28"/>
          <w:lang w:val="uk-UA"/>
        </w:rPr>
        <w:t xml:space="preserve">забезпечує </w:t>
      </w:r>
      <w:r w:rsidR="00FE421C" w:rsidRPr="00F6189C">
        <w:rPr>
          <w:rFonts w:ascii="Times New Roman" w:hAnsi="Times New Roman" w:cs="Times New Roman"/>
          <w:sz w:val="28"/>
          <w:szCs w:val="28"/>
          <w:lang w:val="uk-UA"/>
        </w:rPr>
        <w:t xml:space="preserve">належний протипожежний стан </w:t>
      </w:r>
      <w:r w:rsidR="009B12C4" w:rsidRPr="00F6189C">
        <w:rPr>
          <w:rFonts w:ascii="Times New Roman" w:hAnsi="Times New Roman" w:cs="Times New Roman"/>
          <w:sz w:val="28"/>
          <w:szCs w:val="28"/>
          <w:lang w:val="uk-UA"/>
        </w:rPr>
        <w:t xml:space="preserve">в адміністрації та </w:t>
      </w:r>
      <w:r w:rsidR="00FE421C" w:rsidRPr="00F6189C">
        <w:rPr>
          <w:rFonts w:ascii="Times New Roman" w:hAnsi="Times New Roman" w:cs="Times New Roman"/>
          <w:sz w:val="28"/>
          <w:szCs w:val="28"/>
          <w:lang w:val="uk-UA"/>
        </w:rPr>
        <w:t>дотримання правил</w:t>
      </w:r>
      <w:r w:rsidR="00F6189C" w:rsidRPr="00F6189C">
        <w:rPr>
          <w:rFonts w:ascii="Times New Roman" w:hAnsi="Times New Roman" w:cs="Times New Roman"/>
          <w:sz w:val="28"/>
          <w:szCs w:val="28"/>
          <w:lang w:val="uk-UA"/>
        </w:rPr>
        <w:t xml:space="preserve"> з</w:t>
      </w:r>
      <w:r w:rsidR="00FE421C" w:rsidRPr="00F6189C">
        <w:rPr>
          <w:rFonts w:ascii="Times New Roman" w:hAnsi="Times New Roman" w:cs="Times New Roman"/>
          <w:sz w:val="28"/>
          <w:szCs w:val="28"/>
          <w:lang w:val="uk-UA"/>
        </w:rPr>
        <w:t xml:space="preserve"> охорони праці;</w:t>
      </w:r>
    </w:p>
    <w:p w:rsidR="009B12C4" w:rsidRPr="006A3C63" w:rsidRDefault="00FE421C" w:rsidP="007C6386">
      <w:pPr>
        <w:spacing w:after="0" w:line="240" w:lineRule="auto"/>
        <w:jc w:val="both"/>
        <w:rPr>
          <w:rFonts w:ascii="Times New Roman" w:hAnsi="Times New Roman" w:cs="Times New Roman"/>
          <w:sz w:val="28"/>
          <w:szCs w:val="28"/>
          <w:lang w:val="uk-UA"/>
        </w:rPr>
      </w:pPr>
      <w:r w:rsidRPr="00580BEB">
        <w:rPr>
          <w:rFonts w:ascii="Times New Roman" w:hAnsi="Times New Roman" w:cs="Times New Roman"/>
          <w:color w:val="FF0000"/>
          <w:sz w:val="28"/>
          <w:szCs w:val="28"/>
          <w:lang w:val="uk-UA"/>
        </w:rPr>
        <w:t xml:space="preserve">         </w:t>
      </w:r>
      <w:r w:rsidR="009B12C4" w:rsidRPr="00580BEB">
        <w:rPr>
          <w:rFonts w:ascii="Times New Roman" w:hAnsi="Times New Roman" w:cs="Times New Roman"/>
          <w:color w:val="FF0000"/>
          <w:sz w:val="28"/>
          <w:szCs w:val="28"/>
          <w:lang w:val="uk-UA"/>
        </w:rPr>
        <w:t xml:space="preserve"> </w:t>
      </w:r>
      <w:r w:rsidR="009B12C4" w:rsidRPr="006A3C63">
        <w:rPr>
          <w:rFonts w:ascii="Times New Roman" w:hAnsi="Times New Roman" w:cs="Times New Roman"/>
          <w:sz w:val="28"/>
          <w:szCs w:val="28"/>
          <w:lang w:val="uk-UA"/>
        </w:rPr>
        <w:t>органі</w:t>
      </w:r>
      <w:r w:rsidRPr="006A3C63">
        <w:rPr>
          <w:rFonts w:ascii="Times New Roman" w:hAnsi="Times New Roman" w:cs="Times New Roman"/>
          <w:sz w:val="28"/>
          <w:szCs w:val="28"/>
          <w:lang w:val="uk-UA"/>
        </w:rPr>
        <w:t>зовує приймання-передачу</w:t>
      </w:r>
      <w:r w:rsidR="009B12C4" w:rsidRPr="006A3C63">
        <w:rPr>
          <w:rFonts w:ascii="Times New Roman" w:hAnsi="Times New Roman" w:cs="Times New Roman"/>
          <w:sz w:val="28"/>
          <w:szCs w:val="28"/>
          <w:lang w:val="uk-UA"/>
        </w:rPr>
        <w:t xml:space="preserve"> інформації засобами електронного зв’язку відповідно до вимог законодавства;</w:t>
      </w:r>
    </w:p>
    <w:p w:rsidR="008508C0" w:rsidRDefault="009B12C4" w:rsidP="00770329">
      <w:pPr>
        <w:spacing w:after="0" w:line="240" w:lineRule="auto"/>
        <w:ind w:firstLine="720"/>
        <w:jc w:val="both"/>
        <w:rPr>
          <w:rFonts w:ascii="Times New Roman" w:hAnsi="Times New Roman" w:cs="Times New Roman"/>
          <w:sz w:val="28"/>
          <w:szCs w:val="28"/>
          <w:lang w:val="uk-UA"/>
        </w:rPr>
      </w:pPr>
      <w:r w:rsidRPr="006A3C63">
        <w:rPr>
          <w:rFonts w:ascii="Times New Roman" w:hAnsi="Times New Roman" w:cs="Times New Roman"/>
          <w:sz w:val="28"/>
          <w:szCs w:val="28"/>
          <w:lang w:val="uk-UA"/>
        </w:rPr>
        <w:t>провадить діяльність, пов’язану з державною таємницею,</w:t>
      </w:r>
      <w:r w:rsidR="00C71C9E" w:rsidRPr="006A3C63">
        <w:rPr>
          <w:rFonts w:ascii="Times New Roman" w:hAnsi="Times New Roman" w:cs="Times New Roman"/>
          <w:sz w:val="28"/>
          <w:szCs w:val="28"/>
          <w:lang w:val="uk-UA"/>
        </w:rPr>
        <w:t xml:space="preserve"> обумовленою</w:t>
      </w:r>
      <w:r w:rsidRPr="006A3C63">
        <w:rPr>
          <w:rFonts w:ascii="Times New Roman" w:hAnsi="Times New Roman" w:cs="Times New Roman"/>
          <w:sz w:val="28"/>
          <w:szCs w:val="28"/>
          <w:lang w:val="uk-UA"/>
        </w:rPr>
        <w:t xml:space="preserve"> </w:t>
      </w:r>
      <w:r w:rsidR="00C71C9E" w:rsidRPr="006A3C63">
        <w:rPr>
          <w:rFonts w:ascii="Times New Roman" w:hAnsi="Times New Roman" w:cs="Times New Roman"/>
          <w:sz w:val="28"/>
          <w:szCs w:val="28"/>
          <w:lang w:val="uk-UA"/>
        </w:rPr>
        <w:t xml:space="preserve"> виконанням державних завдань та функцій щодо територіальної оборони, організації системи зв’язку цивільної оборони в особливий період, виконання окремих завдань мобілізаційного плану </w:t>
      </w:r>
      <w:r w:rsidR="00A04956" w:rsidRPr="006A3C63">
        <w:rPr>
          <w:rFonts w:ascii="Times New Roman" w:hAnsi="Times New Roman" w:cs="Times New Roman"/>
          <w:sz w:val="28"/>
          <w:szCs w:val="28"/>
          <w:lang w:val="uk-UA"/>
        </w:rPr>
        <w:t>держави з використанням відомостей, що становлять державну таємницю</w:t>
      </w:r>
      <w:r w:rsidRPr="006A3C63">
        <w:rPr>
          <w:rFonts w:ascii="Times New Roman" w:hAnsi="Times New Roman" w:cs="Times New Roman"/>
          <w:sz w:val="28"/>
          <w:szCs w:val="28"/>
          <w:lang w:val="uk-UA"/>
        </w:rPr>
        <w:t>;</w:t>
      </w:r>
    </w:p>
    <w:p w:rsidR="009B12C4" w:rsidRPr="006A3C63" w:rsidRDefault="00D50DAB" w:rsidP="006507A5">
      <w:pPr>
        <w:spacing w:after="0" w:line="240" w:lineRule="auto"/>
        <w:ind w:firstLine="720"/>
        <w:jc w:val="both"/>
        <w:rPr>
          <w:rFonts w:ascii="Times New Roman" w:hAnsi="Times New Roman" w:cs="Times New Roman"/>
          <w:sz w:val="28"/>
          <w:szCs w:val="28"/>
          <w:lang w:val="uk-UA"/>
        </w:rPr>
      </w:pPr>
      <w:r w:rsidRPr="006A3C63">
        <w:rPr>
          <w:rFonts w:ascii="Times New Roman" w:hAnsi="Times New Roman" w:cs="Times New Roman"/>
          <w:sz w:val="28"/>
          <w:szCs w:val="28"/>
          <w:lang w:val="uk-UA"/>
        </w:rPr>
        <w:t xml:space="preserve">забезпечує в межах своїх повноважень висвітлення </w:t>
      </w:r>
      <w:r w:rsidR="009B12C4" w:rsidRPr="006A3C63">
        <w:rPr>
          <w:rFonts w:ascii="Times New Roman" w:hAnsi="Times New Roman" w:cs="Times New Roman"/>
          <w:sz w:val="28"/>
          <w:szCs w:val="28"/>
          <w:lang w:val="uk-UA"/>
        </w:rPr>
        <w:t xml:space="preserve">діяльності адміністрації в </w:t>
      </w:r>
      <w:r w:rsidRPr="006A3C63">
        <w:rPr>
          <w:rFonts w:ascii="Times New Roman" w:hAnsi="Times New Roman" w:cs="Times New Roman"/>
          <w:sz w:val="28"/>
          <w:szCs w:val="28"/>
          <w:lang w:val="uk-UA"/>
        </w:rPr>
        <w:t>засобах масової інформації</w:t>
      </w:r>
      <w:r w:rsidR="009B12C4" w:rsidRPr="006A3C63">
        <w:rPr>
          <w:rFonts w:ascii="Times New Roman" w:hAnsi="Times New Roman" w:cs="Times New Roman"/>
          <w:sz w:val="28"/>
          <w:szCs w:val="28"/>
          <w:lang w:val="uk-UA"/>
        </w:rPr>
        <w:t>;</w:t>
      </w:r>
    </w:p>
    <w:p w:rsidR="00B20C35" w:rsidRDefault="009B12C4" w:rsidP="008508C0">
      <w:pPr>
        <w:spacing w:after="0" w:line="240" w:lineRule="auto"/>
        <w:ind w:firstLine="720"/>
        <w:jc w:val="both"/>
        <w:rPr>
          <w:rFonts w:ascii="Times New Roman" w:hAnsi="Times New Roman" w:cs="Times New Roman"/>
          <w:sz w:val="28"/>
          <w:szCs w:val="28"/>
          <w:lang w:val="uk-UA"/>
        </w:rPr>
      </w:pPr>
      <w:r w:rsidRPr="006A3C63">
        <w:rPr>
          <w:rFonts w:ascii="Times New Roman" w:hAnsi="Times New Roman" w:cs="Times New Roman"/>
          <w:sz w:val="28"/>
          <w:szCs w:val="28"/>
          <w:lang w:val="uk-UA"/>
        </w:rPr>
        <w:t>виконує інші функції відповідно до цього Регламенту та Положення про апарат, що затверджено відповідним розпорядженням голови адміністрації.</w:t>
      </w:r>
    </w:p>
    <w:p w:rsidR="008508C0" w:rsidRPr="008508C0" w:rsidRDefault="008508C0" w:rsidP="008508C0">
      <w:pPr>
        <w:spacing w:after="0" w:line="240" w:lineRule="auto"/>
        <w:ind w:firstLine="720"/>
        <w:jc w:val="both"/>
        <w:rPr>
          <w:rFonts w:ascii="Times New Roman" w:hAnsi="Times New Roman" w:cs="Times New Roman"/>
          <w:sz w:val="28"/>
          <w:szCs w:val="28"/>
          <w:lang w:val="uk-UA"/>
        </w:rPr>
      </w:pPr>
    </w:p>
    <w:p w:rsidR="00505589" w:rsidRDefault="00505589" w:rsidP="00F10262">
      <w:pPr>
        <w:spacing w:line="240" w:lineRule="auto"/>
        <w:jc w:val="center"/>
        <w:rPr>
          <w:rFonts w:ascii="Times New Roman" w:hAnsi="Times New Roman" w:cs="Times New Roman"/>
          <w:bCs/>
          <w:spacing w:val="1"/>
          <w:sz w:val="28"/>
          <w:szCs w:val="28"/>
          <w:lang w:val="uk-UA"/>
        </w:rPr>
      </w:pPr>
    </w:p>
    <w:p w:rsidR="00505589" w:rsidRDefault="00505589" w:rsidP="00F10262">
      <w:pPr>
        <w:spacing w:line="240" w:lineRule="auto"/>
        <w:jc w:val="center"/>
        <w:rPr>
          <w:rFonts w:ascii="Times New Roman" w:hAnsi="Times New Roman" w:cs="Times New Roman"/>
          <w:bCs/>
          <w:spacing w:val="1"/>
          <w:sz w:val="28"/>
          <w:szCs w:val="28"/>
          <w:lang w:val="uk-UA"/>
        </w:rPr>
      </w:pPr>
    </w:p>
    <w:p w:rsidR="00505589" w:rsidRDefault="00505589" w:rsidP="00F10262">
      <w:pPr>
        <w:spacing w:line="240" w:lineRule="auto"/>
        <w:jc w:val="center"/>
        <w:rPr>
          <w:rFonts w:ascii="Times New Roman" w:hAnsi="Times New Roman" w:cs="Times New Roman"/>
          <w:bCs/>
          <w:spacing w:val="1"/>
          <w:sz w:val="28"/>
          <w:szCs w:val="28"/>
          <w:lang w:val="uk-UA"/>
        </w:rPr>
      </w:pPr>
    </w:p>
    <w:p w:rsidR="009B12C4" w:rsidRPr="00347B9F" w:rsidRDefault="009B12C4" w:rsidP="00F10262">
      <w:pPr>
        <w:spacing w:line="240" w:lineRule="auto"/>
        <w:jc w:val="center"/>
        <w:rPr>
          <w:rFonts w:ascii="Times New Roman" w:hAnsi="Times New Roman" w:cs="Times New Roman"/>
          <w:sz w:val="28"/>
          <w:szCs w:val="28"/>
          <w:lang w:val="uk-UA"/>
        </w:rPr>
      </w:pPr>
      <w:r w:rsidRPr="00347B9F">
        <w:rPr>
          <w:rFonts w:ascii="Times New Roman" w:hAnsi="Times New Roman" w:cs="Times New Roman"/>
          <w:bCs/>
          <w:spacing w:val="1"/>
          <w:sz w:val="28"/>
          <w:szCs w:val="28"/>
        </w:rPr>
        <w:lastRenderedPageBreak/>
        <w:t xml:space="preserve">Розділ </w:t>
      </w:r>
      <w:r w:rsidRPr="00347B9F">
        <w:rPr>
          <w:rFonts w:ascii="Times New Roman" w:hAnsi="Times New Roman" w:cs="Times New Roman"/>
          <w:bCs/>
          <w:sz w:val="28"/>
          <w:szCs w:val="28"/>
        </w:rPr>
        <w:t>4. Кадрова</w:t>
      </w:r>
      <w:r w:rsidRPr="00347B9F">
        <w:rPr>
          <w:rFonts w:ascii="Times New Roman" w:hAnsi="Times New Roman" w:cs="Times New Roman"/>
          <w:sz w:val="28"/>
          <w:szCs w:val="28"/>
        </w:rPr>
        <w:t xml:space="preserve"> робота</w:t>
      </w:r>
    </w:p>
    <w:p w:rsidR="009B12C4" w:rsidRPr="00347B9F" w:rsidRDefault="00F10262" w:rsidP="003F7A4A">
      <w:pPr>
        <w:spacing w:line="240" w:lineRule="auto"/>
        <w:rPr>
          <w:rFonts w:ascii="Times New Roman" w:hAnsi="Times New Roman" w:cs="Times New Roman"/>
          <w:sz w:val="28"/>
          <w:szCs w:val="28"/>
        </w:rPr>
      </w:pPr>
      <w:r w:rsidRPr="00347B9F">
        <w:rPr>
          <w:rFonts w:ascii="Times New Roman" w:hAnsi="Times New Roman" w:cs="Times New Roman"/>
          <w:sz w:val="28"/>
          <w:szCs w:val="28"/>
          <w:lang w:val="uk-UA"/>
        </w:rPr>
        <w:t xml:space="preserve">         </w:t>
      </w:r>
      <w:r w:rsidR="009B12C4" w:rsidRPr="00347B9F">
        <w:rPr>
          <w:rFonts w:ascii="Times New Roman" w:hAnsi="Times New Roman" w:cs="Times New Roman"/>
          <w:sz w:val="28"/>
          <w:szCs w:val="28"/>
        </w:rPr>
        <w:t>Параграф 1. Основні засади кадрової роботи в адміністрації</w:t>
      </w:r>
    </w:p>
    <w:p w:rsidR="009B12C4" w:rsidRPr="00347B9F" w:rsidRDefault="00EA29D0" w:rsidP="003F7A4A">
      <w:pPr>
        <w:spacing w:after="0" w:line="240" w:lineRule="auto"/>
        <w:jc w:val="both"/>
        <w:rPr>
          <w:rFonts w:ascii="Times New Roman" w:hAnsi="Times New Roman" w:cs="Times New Roman"/>
          <w:sz w:val="28"/>
          <w:szCs w:val="28"/>
        </w:rPr>
      </w:pPr>
      <w:r w:rsidRPr="00347B9F">
        <w:rPr>
          <w:rFonts w:ascii="Times New Roman" w:hAnsi="Times New Roman" w:cs="Times New Roman"/>
          <w:sz w:val="28"/>
          <w:szCs w:val="28"/>
        </w:rPr>
        <w:t xml:space="preserve">        </w:t>
      </w:r>
      <w:r w:rsidR="009B12C4" w:rsidRPr="00347B9F">
        <w:rPr>
          <w:rFonts w:ascii="Times New Roman" w:hAnsi="Times New Roman" w:cs="Times New Roman"/>
          <w:sz w:val="28"/>
          <w:szCs w:val="28"/>
        </w:rPr>
        <w:t>1.1. Кадрова робота в адміністрації спрямовується на комплексне вирішення питання щодо комплектування апарату та структурних підрозділів адміністрації висококваліфікованими і компетентними працівниками.</w:t>
      </w:r>
    </w:p>
    <w:p w:rsidR="009B12C4" w:rsidRPr="00347B9F" w:rsidRDefault="00EA29D0" w:rsidP="003F7A4A">
      <w:pPr>
        <w:spacing w:after="0" w:line="240" w:lineRule="auto"/>
        <w:jc w:val="both"/>
        <w:rPr>
          <w:rFonts w:ascii="Times New Roman" w:hAnsi="Times New Roman" w:cs="Times New Roman"/>
          <w:sz w:val="28"/>
          <w:szCs w:val="28"/>
          <w:lang w:val="uk-UA"/>
        </w:rPr>
      </w:pPr>
      <w:r w:rsidRPr="00347B9F">
        <w:rPr>
          <w:rFonts w:ascii="Times New Roman" w:hAnsi="Times New Roman" w:cs="Times New Roman"/>
          <w:sz w:val="28"/>
          <w:szCs w:val="28"/>
        </w:rPr>
        <w:t xml:space="preserve">        </w:t>
      </w:r>
      <w:r w:rsidR="009B12C4" w:rsidRPr="00347B9F">
        <w:rPr>
          <w:rFonts w:ascii="Times New Roman" w:hAnsi="Times New Roman" w:cs="Times New Roman"/>
          <w:sz w:val="28"/>
          <w:szCs w:val="28"/>
        </w:rPr>
        <w:t>1.2. Кадрова робота в апараті, структурних підрозділах адміністрації проводиться відкрито і спрямовується на всебічне вивчення та врахування можливостей працівників, найбільш повне застосування їх здібностей, розвиток ініціативності, створення атмосфери заінтересованості в професійному зростанні.</w:t>
      </w:r>
    </w:p>
    <w:p w:rsidR="003F7A4A" w:rsidRPr="00347B9F" w:rsidRDefault="003F7A4A" w:rsidP="003F7A4A">
      <w:pPr>
        <w:spacing w:after="0" w:line="240" w:lineRule="auto"/>
        <w:jc w:val="both"/>
        <w:rPr>
          <w:rFonts w:ascii="Times New Roman" w:hAnsi="Times New Roman" w:cs="Times New Roman"/>
          <w:color w:val="FF0000"/>
          <w:sz w:val="28"/>
          <w:szCs w:val="28"/>
          <w:lang w:val="uk-UA"/>
        </w:rPr>
      </w:pPr>
    </w:p>
    <w:p w:rsidR="009B12C4" w:rsidRPr="00B8271B" w:rsidRDefault="009B12C4" w:rsidP="003F7A4A">
      <w:pPr>
        <w:spacing w:line="240" w:lineRule="auto"/>
        <w:ind w:hanging="40"/>
        <w:jc w:val="center"/>
        <w:rPr>
          <w:rFonts w:ascii="Times New Roman" w:hAnsi="Times New Roman" w:cs="Times New Roman"/>
          <w:sz w:val="28"/>
          <w:szCs w:val="28"/>
          <w:lang w:val="uk-UA"/>
        </w:rPr>
      </w:pPr>
      <w:r w:rsidRPr="00B8271B">
        <w:rPr>
          <w:rFonts w:ascii="Times New Roman" w:hAnsi="Times New Roman" w:cs="Times New Roman"/>
          <w:sz w:val="28"/>
          <w:szCs w:val="28"/>
        </w:rPr>
        <w:t>Параграф 2. Організація кадрової роботи в адміністрації</w:t>
      </w:r>
    </w:p>
    <w:p w:rsidR="009B12C4" w:rsidRPr="00B8271B" w:rsidRDefault="00EA29D0" w:rsidP="003250B5">
      <w:pPr>
        <w:spacing w:after="0" w:line="240" w:lineRule="auto"/>
        <w:jc w:val="both"/>
        <w:rPr>
          <w:rFonts w:ascii="Times New Roman" w:hAnsi="Times New Roman" w:cs="Times New Roman"/>
          <w:sz w:val="28"/>
          <w:szCs w:val="28"/>
          <w:lang w:val="uk-UA"/>
        </w:rPr>
      </w:pPr>
      <w:r w:rsidRPr="00B8271B">
        <w:rPr>
          <w:rFonts w:ascii="Times New Roman" w:hAnsi="Times New Roman" w:cs="Times New Roman"/>
          <w:sz w:val="28"/>
          <w:szCs w:val="28"/>
          <w:lang w:val="uk-UA"/>
        </w:rPr>
        <w:t xml:space="preserve">         </w:t>
      </w:r>
      <w:r w:rsidR="009B12C4" w:rsidRPr="00B8271B">
        <w:rPr>
          <w:rFonts w:ascii="Times New Roman" w:hAnsi="Times New Roman" w:cs="Times New Roman"/>
          <w:sz w:val="28"/>
          <w:szCs w:val="28"/>
          <w:lang w:val="uk-UA"/>
        </w:rPr>
        <w:t>2.</w:t>
      </w:r>
      <w:r w:rsidR="00B8271B" w:rsidRPr="00B8271B">
        <w:rPr>
          <w:rFonts w:ascii="Times New Roman" w:hAnsi="Times New Roman" w:cs="Times New Roman"/>
          <w:sz w:val="28"/>
          <w:szCs w:val="28"/>
          <w:lang w:val="uk-UA"/>
        </w:rPr>
        <w:t>1</w:t>
      </w:r>
      <w:r w:rsidR="009B12C4" w:rsidRPr="00B8271B">
        <w:rPr>
          <w:rFonts w:ascii="Times New Roman" w:hAnsi="Times New Roman" w:cs="Times New Roman"/>
          <w:sz w:val="28"/>
          <w:szCs w:val="28"/>
          <w:lang w:val="uk-UA"/>
        </w:rPr>
        <w:t>.</w:t>
      </w:r>
      <w:r w:rsidR="009B12C4" w:rsidRPr="00B8271B">
        <w:rPr>
          <w:rFonts w:ascii="Times New Roman" w:hAnsi="Times New Roman" w:cs="Times New Roman"/>
          <w:sz w:val="28"/>
          <w:szCs w:val="28"/>
        </w:rPr>
        <w:t> </w:t>
      </w:r>
      <w:r w:rsidR="009B12C4" w:rsidRPr="00B8271B">
        <w:rPr>
          <w:rFonts w:ascii="Times New Roman" w:hAnsi="Times New Roman" w:cs="Times New Roman"/>
          <w:sz w:val="28"/>
          <w:szCs w:val="28"/>
          <w:lang w:val="uk-UA"/>
        </w:rPr>
        <w:t>Організацію кадрової роботи в апараті адміністрації здійснює відділ організаційно</w:t>
      </w:r>
      <w:r w:rsidR="00B8271B" w:rsidRPr="00B8271B">
        <w:rPr>
          <w:rFonts w:ascii="Times New Roman" w:hAnsi="Times New Roman" w:cs="Times New Roman"/>
          <w:sz w:val="28"/>
          <w:szCs w:val="28"/>
          <w:lang w:val="uk-UA"/>
        </w:rPr>
        <w:t>ї</w:t>
      </w:r>
      <w:r w:rsidR="009B12C4" w:rsidRPr="00B8271B">
        <w:rPr>
          <w:rFonts w:ascii="Times New Roman" w:hAnsi="Times New Roman" w:cs="Times New Roman"/>
          <w:sz w:val="28"/>
          <w:szCs w:val="28"/>
          <w:lang w:val="uk-UA"/>
        </w:rPr>
        <w:t xml:space="preserve"> роботи</w:t>
      </w:r>
      <w:r w:rsidR="00B8271B" w:rsidRPr="00B8271B">
        <w:rPr>
          <w:rFonts w:ascii="Times New Roman" w:hAnsi="Times New Roman" w:cs="Times New Roman"/>
          <w:sz w:val="28"/>
          <w:szCs w:val="28"/>
          <w:lang w:val="uk-UA"/>
        </w:rPr>
        <w:t xml:space="preserve"> та управління персоналом</w:t>
      </w:r>
      <w:r w:rsidR="009B12C4" w:rsidRPr="00B8271B">
        <w:rPr>
          <w:rFonts w:ascii="Times New Roman" w:hAnsi="Times New Roman" w:cs="Times New Roman"/>
          <w:sz w:val="28"/>
          <w:szCs w:val="28"/>
          <w:lang w:val="uk-UA"/>
        </w:rPr>
        <w:t xml:space="preserve">, у структурних підрозділах  виконання кадрової роботи покладається за рішенням їх керівників на одного </w:t>
      </w:r>
      <w:r w:rsidR="00B8271B" w:rsidRPr="00B8271B">
        <w:rPr>
          <w:rFonts w:ascii="Times New Roman" w:hAnsi="Times New Roman" w:cs="Times New Roman"/>
          <w:sz w:val="28"/>
          <w:szCs w:val="28"/>
          <w:lang w:val="uk-UA"/>
        </w:rPr>
        <w:t>і</w:t>
      </w:r>
      <w:r w:rsidR="009B12C4" w:rsidRPr="00B8271B">
        <w:rPr>
          <w:rFonts w:ascii="Times New Roman" w:hAnsi="Times New Roman" w:cs="Times New Roman"/>
          <w:sz w:val="28"/>
          <w:szCs w:val="28"/>
          <w:lang w:val="uk-UA"/>
        </w:rPr>
        <w:t xml:space="preserve">з державних службовців. </w:t>
      </w:r>
    </w:p>
    <w:p w:rsidR="009B12C4" w:rsidRPr="004A30A3" w:rsidRDefault="00EA29D0" w:rsidP="003250B5">
      <w:pPr>
        <w:spacing w:after="0" w:line="240" w:lineRule="auto"/>
        <w:jc w:val="both"/>
        <w:rPr>
          <w:rFonts w:ascii="Times New Roman" w:hAnsi="Times New Roman" w:cs="Times New Roman"/>
          <w:sz w:val="28"/>
          <w:szCs w:val="28"/>
          <w:lang w:val="uk-UA"/>
        </w:rPr>
      </w:pPr>
      <w:r w:rsidRPr="00580BEB">
        <w:rPr>
          <w:rFonts w:ascii="Times New Roman" w:hAnsi="Times New Roman" w:cs="Times New Roman"/>
          <w:color w:val="FF0000"/>
          <w:sz w:val="28"/>
          <w:szCs w:val="28"/>
          <w:lang w:val="uk-UA"/>
        </w:rPr>
        <w:t xml:space="preserve">        </w:t>
      </w:r>
      <w:r w:rsidR="009B12C4" w:rsidRPr="004A30A3">
        <w:rPr>
          <w:rFonts w:ascii="Times New Roman" w:hAnsi="Times New Roman" w:cs="Times New Roman"/>
          <w:sz w:val="28"/>
          <w:szCs w:val="28"/>
          <w:lang w:val="uk-UA"/>
        </w:rPr>
        <w:t>2.</w:t>
      </w:r>
      <w:r w:rsidR="004A30A3">
        <w:rPr>
          <w:rFonts w:ascii="Times New Roman" w:hAnsi="Times New Roman" w:cs="Times New Roman"/>
          <w:sz w:val="28"/>
          <w:szCs w:val="28"/>
          <w:lang w:val="uk-UA"/>
        </w:rPr>
        <w:t>2</w:t>
      </w:r>
      <w:r w:rsidR="009B12C4" w:rsidRPr="004A30A3">
        <w:rPr>
          <w:rFonts w:ascii="Times New Roman" w:hAnsi="Times New Roman" w:cs="Times New Roman"/>
          <w:sz w:val="28"/>
          <w:szCs w:val="28"/>
          <w:lang w:val="uk-UA"/>
        </w:rPr>
        <w:t>.</w:t>
      </w:r>
      <w:r w:rsidR="009B12C4" w:rsidRPr="004A30A3">
        <w:rPr>
          <w:rFonts w:ascii="Times New Roman" w:hAnsi="Times New Roman" w:cs="Times New Roman"/>
          <w:sz w:val="28"/>
          <w:szCs w:val="28"/>
        </w:rPr>
        <w:t> </w:t>
      </w:r>
      <w:r w:rsidR="009B12C4" w:rsidRPr="004A30A3">
        <w:rPr>
          <w:rFonts w:ascii="Times New Roman" w:hAnsi="Times New Roman" w:cs="Times New Roman"/>
          <w:sz w:val="28"/>
          <w:szCs w:val="28"/>
          <w:lang w:val="uk-UA"/>
        </w:rPr>
        <w:t>Відділ організаційно</w:t>
      </w:r>
      <w:r w:rsidR="00B8271B" w:rsidRPr="004A30A3">
        <w:rPr>
          <w:rFonts w:ascii="Times New Roman" w:hAnsi="Times New Roman" w:cs="Times New Roman"/>
          <w:sz w:val="28"/>
          <w:szCs w:val="28"/>
          <w:lang w:val="uk-UA"/>
        </w:rPr>
        <w:t xml:space="preserve">ї </w:t>
      </w:r>
      <w:r w:rsidR="009B12C4" w:rsidRPr="004A30A3">
        <w:rPr>
          <w:rFonts w:ascii="Times New Roman" w:hAnsi="Times New Roman" w:cs="Times New Roman"/>
          <w:sz w:val="28"/>
          <w:szCs w:val="28"/>
          <w:lang w:val="uk-UA"/>
        </w:rPr>
        <w:t>роботи</w:t>
      </w:r>
      <w:r w:rsidR="00B8271B" w:rsidRPr="004A30A3">
        <w:rPr>
          <w:rFonts w:ascii="Times New Roman" w:hAnsi="Times New Roman" w:cs="Times New Roman"/>
          <w:sz w:val="28"/>
          <w:szCs w:val="28"/>
          <w:lang w:val="uk-UA"/>
        </w:rPr>
        <w:t xml:space="preserve"> та управління персоналом</w:t>
      </w:r>
      <w:r w:rsidR="009B12C4" w:rsidRPr="004A30A3">
        <w:rPr>
          <w:rFonts w:ascii="Times New Roman" w:hAnsi="Times New Roman" w:cs="Times New Roman"/>
          <w:sz w:val="28"/>
          <w:szCs w:val="28"/>
          <w:lang w:val="uk-UA"/>
        </w:rPr>
        <w:t xml:space="preserve"> співпрацює з відповідальними працівниками структурних підрозділів адміністрації та надає їм організаційну та методично-консультаційну допомогу з питань кадрової роботи та проходження державної служби. </w:t>
      </w:r>
    </w:p>
    <w:p w:rsidR="00C54292" w:rsidRDefault="00EA29D0" w:rsidP="00EC008F">
      <w:pPr>
        <w:spacing w:after="0" w:line="240" w:lineRule="auto"/>
        <w:jc w:val="both"/>
        <w:rPr>
          <w:rFonts w:ascii="Times New Roman" w:hAnsi="Times New Roman" w:cs="Times New Roman"/>
          <w:sz w:val="28"/>
          <w:szCs w:val="28"/>
          <w:lang w:val="uk-UA"/>
        </w:rPr>
      </w:pPr>
      <w:r w:rsidRPr="00580BEB">
        <w:rPr>
          <w:rFonts w:ascii="Times New Roman" w:hAnsi="Times New Roman" w:cs="Times New Roman"/>
          <w:color w:val="FF0000"/>
          <w:sz w:val="28"/>
          <w:szCs w:val="28"/>
          <w:lang w:val="uk-UA"/>
        </w:rPr>
        <w:t xml:space="preserve">        </w:t>
      </w:r>
      <w:r w:rsidR="009B12C4" w:rsidRPr="004A30A3">
        <w:rPr>
          <w:rFonts w:ascii="Times New Roman" w:hAnsi="Times New Roman" w:cs="Times New Roman"/>
          <w:sz w:val="28"/>
          <w:szCs w:val="28"/>
        </w:rPr>
        <w:t>2.</w:t>
      </w:r>
      <w:r w:rsidR="004A30A3">
        <w:rPr>
          <w:rFonts w:ascii="Times New Roman" w:hAnsi="Times New Roman" w:cs="Times New Roman"/>
          <w:sz w:val="28"/>
          <w:szCs w:val="28"/>
          <w:lang w:val="uk-UA"/>
        </w:rPr>
        <w:t>3</w:t>
      </w:r>
      <w:r w:rsidR="009B12C4" w:rsidRPr="004A30A3">
        <w:rPr>
          <w:rFonts w:ascii="Times New Roman" w:hAnsi="Times New Roman" w:cs="Times New Roman"/>
          <w:sz w:val="28"/>
          <w:szCs w:val="28"/>
        </w:rPr>
        <w:t>. Відповідальність за проведення кадрової роботи покладається на голову адміністрації, керівника апарату та керівників структурних підрозділів адміністрації</w:t>
      </w:r>
      <w:r w:rsidR="004A30A3">
        <w:rPr>
          <w:rFonts w:ascii="Times New Roman" w:hAnsi="Times New Roman" w:cs="Times New Roman"/>
          <w:sz w:val="28"/>
          <w:szCs w:val="28"/>
          <w:lang w:val="uk-UA"/>
        </w:rPr>
        <w:t>.</w:t>
      </w:r>
    </w:p>
    <w:p w:rsidR="00EC008F" w:rsidRPr="00EC008F" w:rsidRDefault="00EC008F" w:rsidP="00EC008F">
      <w:pPr>
        <w:spacing w:after="0" w:line="240" w:lineRule="auto"/>
        <w:jc w:val="both"/>
        <w:rPr>
          <w:rFonts w:ascii="Times New Roman" w:hAnsi="Times New Roman" w:cs="Times New Roman"/>
          <w:sz w:val="28"/>
          <w:szCs w:val="28"/>
          <w:lang w:val="uk-UA"/>
        </w:rPr>
      </w:pPr>
    </w:p>
    <w:p w:rsidR="009B12C4" w:rsidRPr="003250B5" w:rsidRDefault="009B12C4" w:rsidP="003250B5">
      <w:pPr>
        <w:spacing w:line="240" w:lineRule="auto"/>
        <w:jc w:val="center"/>
        <w:rPr>
          <w:rFonts w:ascii="Times New Roman" w:hAnsi="Times New Roman" w:cs="Times New Roman"/>
          <w:sz w:val="28"/>
          <w:szCs w:val="28"/>
          <w:lang w:val="uk-UA"/>
        </w:rPr>
      </w:pPr>
      <w:r w:rsidRPr="003250B5">
        <w:rPr>
          <w:rFonts w:ascii="Times New Roman" w:hAnsi="Times New Roman" w:cs="Times New Roman"/>
          <w:sz w:val="28"/>
          <w:szCs w:val="28"/>
        </w:rPr>
        <w:t>Параграф 3. Порядок прийняття на державну службу</w:t>
      </w:r>
    </w:p>
    <w:p w:rsidR="00097195" w:rsidRPr="00097195" w:rsidRDefault="00EA29D0" w:rsidP="00097195">
      <w:pPr>
        <w:spacing w:after="0" w:line="240" w:lineRule="auto"/>
        <w:jc w:val="both"/>
        <w:rPr>
          <w:rFonts w:ascii="Times New Roman" w:hAnsi="Times New Roman" w:cs="Times New Roman"/>
          <w:sz w:val="28"/>
          <w:szCs w:val="28"/>
        </w:rPr>
      </w:pPr>
      <w:r w:rsidRPr="00EA29D0">
        <w:rPr>
          <w:rFonts w:ascii="Times New Roman" w:hAnsi="Times New Roman" w:cs="Times New Roman"/>
          <w:sz w:val="28"/>
          <w:szCs w:val="28"/>
        </w:rPr>
        <w:t xml:space="preserve">       </w:t>
      </w:r>
      <w:r w:rsidR="009B12C4" w:rsidRPr="003250B5">
        <w:rPr>
          <w:rFonts w:ascii="Times New Roman" w:hAnsi="Times New Roman" w:cs="Times New Roman"/>
          <w:sz w:val="28"/>
          <w:szCs w:val="28"/>
        </w:rPr>
        <w:t xml:space="preserve">3.1. Прийняття на державну службу в апарат та підрозділи адміністрації здійснюється в порядку, установленому чинним законодавством. </w:t>
      </w:r>
      <w:r w:rsidRPr="00EA29D0">
        <w:rPr>
          <w:rFonts w:ascii="Times New Roman" w:hAnsi="Times New Roman" w:cs="Times New Roman"/>
          <w:sz w:val="28"/>
          <w:szCs w:val="28"/>
        </w:rPr>
        <w:t xml:space="preserve">       </w:t>
      </w:r>
    </w:p>
    <w:p w:rsidR="009B12C4" w:rsidRPr="00097195" w:rsidRDefault="00097195" w:rsidP="003250B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3.2. </w:t>
      </w:r>
      <w:r w:rsidR="009B12C4" w:rsidRPr="00097195">
        <w:rPr>
          <w:rFonts w:ascii="Times New Roman" w:hAnsi="Times New Roman" w:cs="Times New Roman"/>
          <w:sz w:val="28"/>
          <w:szCs w:val="28"/>
          <w:lang w:val="uk-UA"/>
        </w:rPr>
        <w:t>Прийняття працівників на роботу на посади, що не віднесені до категорій посад державних службовців, та звільнення їх з роботи здійснюється відповідно до чинного законодавства</w:t>
      </w:r>
      <w:r>
        <w:rPr>
          <w:rFonts w:ascii="Times New Roman" w:hAnsi="Times New Roman" w:cs="Times New Roman"/>
          <w:sz w:val="28"/>
          <w:szCs w:val="28"/>
          <w:lang w:val="uk-UA"/>
        </w:rPr>
        <w:t>.</w:t>
      </w:r>
    </w:p>
    <w:p w:rsidR="009B12C4" w:rsidRDefault="00097195" w:rsidP="0009719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B12C4" w:rsidRPr="003250B5">
        <w:rPr>
          <w:rFonts w:ascii="Times New Roman" w:hAnsi="Times New Roman" w:cs="Times New Roman"/>
          <w:sz w:val="28"/>
          <w:szCs w:val="28"/>
        </w:rPr>
        <w:t>3.</w:t>
      </w:r>
      <w:r>
        <w:rPr>
          <w:rFonts w:ascii="Times New Roman" w:hAnsi="Times New Roman" w:cs="Times New Roman"/>
          <w:sz w:val="28"/>
          <w:szCs w:val="28"/>
          <w:lang w:val="uk-UA"/>
        </w:rPr>
        <w:t>3</w:t>
      </w:r>
      <w:r w:rsidR="009B12C4" w:rsidRPr="003250B5">
        <w:rPr>
          <w:rFonts w:ascii="Times New Roman" w:hAnsi="Times New Roman" w:cs="Times New Roman"/>
          <w:sz w:val="28"/>
          <w:szCs w:val="28"/>
        </w:rPr>
        <w:t>. На кожного прийнятого на роботу до апарату та структурних підрозділів адміністрації працівника оформляється особова справа.</w:t>
      </w:r>
    </w:p>
    <w:p w:rsidR="00EC008F" w:rsidRDefault="00EC008F" w:rsidP="00267AB3">
      <w:pPr>
        <w:spacing w:after="0" w:line="240" w:lineRule="auto"/>
        <w:rPr>
          <w:rFonts w:ascii="Times New Roman" w:hAnsi="Times New Roman" w:cs="Times New Roman"/>
          <w:sz w:val="28"/>
          <w:szCs w:val="28"/>
          <w:lang w:val="uk-UA"/>
        </w:rPr>
      </w:pPr>
    </w:p>
    <w:p w:rsidR="009B12C4" w:rsidRPr="003250B5" w:rsidRDefault="009B12C4" w:rsidP="003250B5">
      <w:pPr>
        <w:spacing w:after="0" w:line="240" w:lineRule="auto"/>
        <w:jc w:val="center"/>
        <w:rPr>
          <w:rFonts w:ascii="Times New Roman" w:hAnsi="Times New Roman" w:cs="Times New Roman"/>
          <w:sz w:val="28"/>
          <w:szCs w:val="28"/>
        </w:rPr>
      </w:pPr>
      <w:r w:rsidRPr="003250B5">
        <w:rPr>
          <w:rFonts w:ascii="Times New Roman" w:hAnsi="Times New Roman" w:cs="Times New Roman"/>
          <w:sz w:val="28"/>
          <w:szCs w:val="28"/>
        </w:rPr>
        <w:t xml:space="preserve">Параграф 4. Порядок призначення працівників на посади, </w:t>
      </w:r>
    </w:p>
    <w:p w:rsidR="009B12C4" w:rsidRPr="003250B5" w:rsidRDefault="009B12C4" w:rsidP="003250B5">
      <w:pPr>
        <w:spacing w:after="0" w:line="240" w:lineRule="auto"/>
        <w:jc w:val="center"/>
        <w:rPr>
          <w:rFonts w:ascii="Times New Roman" w:hAnsi="Times New Roman" w:cs="Times New Roman"/>
          <w:sz w:val="28"/>
          <w:szCs w:val="28"/>
        </w:rPr>
      </w:pPr>
      <w:r w:rsidRPr="003250B5">
        <w:rPr>
          <w:rFonts w:ascii="Times New Roman" w:hAnsi="Times New Roman" w:cs="Times New Roman"/>
          <w:sz w:val="28"/>
          <w:szCs w:val="28"/>
        </w:rPr>
        <w:t>що передбачають роботу з таємними документами</w:t>
      </w:r>
    </w:p>
    <w:p w:rsidR="009B12C4" w:rsidRDefault="009B12C4" w:rsidP="009B12C4">
      <w:pPr>
        <w:spacing w:line="240" w:lineRule="auto"/>
        <w:rPr>
          <w:sz w:val="12"/>
          <w:szCs w:val="12"/>
        </w:rPr>
      </w:pPr>
    </w:p>
    <w:p w:rsidR="009B12C4" w:rsidRPr="00EC008F" w:rsidRDefault="00EA29D0" w:rsidP="00097195">
      <w:pPr>
        <w:spacing w:after="0" w:line="240" w:lineRule="auto"/>
        <w:jc w:val="both"/>
        <w:rPr>
          <w:rFonts w:ascii="Times New Roman" w:hAnsi="Times New Roman" w:cs="Times New Roman"/>
          <w:sz w:val="28"/>
          <w:szCs w:val="28"/>
          <w:lang w:val="uk-UA"/>
        </w:rPr>
      </w:pPr>
      <w:r w:rsidRPr="00EA29D0">
        <w:rPr>
          <w:rFonts w:ascii="Times New Roman" w:hAnsi="Times New Roman" w:cs="Times New Roman"/>
          <w:sz w:val="28"/>
          <w:szCs w:val="28"/>
        </w:rPr>
        <w:t xml:space="preserve">    </w:t>
      </w:r>
      <w:r w:rsidR="00D3380B">
        <w:rPr>
          <w:rFonts w:ascii="Times New Roman" w:hAnsi="Times New Roman" w:cs="Times New Roman"/>
          <w:sz w:val="28"/>
          <w:szCs w:val="28"/>
          <w:lang w:val="uk-UA"/>
        </w:rPr>
        <w:t xml:space="preserve"> </w:t>
      </w:r>
      <w:r w:rsidR="009B12C4" w:rsidRPr="003250B5">
        <w:rPr>
          <w:rFonts w:ascii="Times New Roman" w:hAnsi="Times New Roman" w:cs="Times New Roman"/>
          <w:sz w:val="28"/>
          <w:szCs w:val="28"/>
        </w:rPr>
        <w:t xml:space="preserve">4.1. На посади, передбачені номенклатурою посад працівників, які повинні мати допуск до роботи з таємними документами, можуть бути призначені лише особи, яким в установленому порядку оформлений допуск до державної таємниці. </w:t>
      </w:r>
    </w:p>
    <w:p w:rsidR="009B12C4" w:rsidRPr="00C54292" w:rsidRDefault="00EA29D0" w:rsidP="00097195">
      <w:pPr>
        <w:spacing w:after="0" w:line="240" w:lineRule="auto"/>
        <w:jc w:val="both"/>
        <w:rPr>
          <w:rFonts w:ascii="Times New Roman" w:hAnsi="Times New Roman" w:cs="Times New Roman"/>
          <w:sz w:val="28"/>
          <w:szCs w:val="28"/>
          <w:lang w:val="uk-UA"/>
        </w:rPr>
      </w:pPr>
      <w:r w:rsidRPr="00EA29D0">
        <w:rPr>
          <w:rFonts w:ascii="Times New Roman" w:hAnsi="Times New Roman" w:cs="Times New Roman"/>
          <w:sz w:val="28"/>
          <w:szCs w:val="28"/>
        </w:rPr>
        <w:t xml:space="preserve">        </w:t>
      </w:r>
      <w:r w:rsidR="009B12C4" w:rsidRPr="003250B5">
        <w:rPr>
          <w:rFonts w:ascii="Times New Roman" w:hAnsi="Times New Roman" w:cs="Times New Roman"/>
          <w:sz w:val="28"/>
          <w:szCs w:val="28"/>
        </w:rPr>
        <w:t>4.2. Проекти розпоряджень голови адміністрації про призначення та звільнення з відповідних посад візуються головним спеціалістом з питань взаємодії з прав</w:t>
      </w:r>
      <w:r w:rsidR="003250B5" w:rsidRPr="003250B5">
        <w:rPr>
          <w:rFonts w:ascii="Times New Roman" w:hAnsi="Times New Roman" w:cs="Times New Roman"/>
          <w:sz w:val="28"/>
          <w:szCs w:val="28"/>
        </w:rPr>
        <w:t xml:space="preserve">оохоронними органами оборонної </w:t>
      </w:r>
      <w:r w:rsidR="003250B5" w:rsidRPr="003250B5">
        <w:rPr>
          <w:rFonts w:ascii="Times New Roman" w:hAnsi="Times New Roman" w:cs="Times New Roman"/>
          <w:sz w:val="28"/>
          <w:szCs w:val="28"/>
          <w:lang w:val="uk-UA"/>
        </w:rPr>
        <w:t>та</w:t>
      </w:r>
      <w:r w:rsidR="009B12C4" w:rsidRPr="003250B5">
        <w:rPr>
          <w:rFonts w:ascii="Times New Roman" w:hAnsi="Times New Roman" w:cs="Times New Roman"/>
          <w:sz w:val="28"/>
          <w:szCs w:val="28"/>
        </w:rPr>
        <w:t xml:space="preserve"> мобілізаційної роботи </w:t>
      </w:r>
      <w:r w:rsidR="00097195" w:rsidRPr="003250B5">
        <w:rPr>
          <w:rFonts w:ascii="Times New Roman" w:hAnsi="Times New Roman" w:cs="Times New Roman"/>
          <w:sz w:val="28"/>
          <w:szCs w:val="28"/>
        </w:rPr>
        <w:t xml:space="preserve">відділу </w:t>
      </w:r>
      <w:r w:rsidR="009B12C4" w:rsidRPr="003250B5">
        <w:rPr>
          <w:rFonts w:ascii="Times New Roman" w:hAnsi="Times New Roman" w:cs="Times New Roman"/>
          <w:sz w:val="28"/>
          <w:szCs w:val="28"/>
        </w:rPr>
        <w:t>юридичного</w:t>
      </w:r>
      <w:r w:rsidR="00097195">
        <w:rPr>
          <w:rFonts w:ascii="Times New Roman" w:hAnsi="Times New Roman" w:cs="Times New Roman"/>
          <w:sz w:val="28"/>
          <w:szCs w:val="28"/>
          <w:lang w:val="uk-UA"/>
        </w:rPr>
        <w:t xml:space="preserve"> забезпечення та комунікацій з громадськістю</w:t>
      </w:r>
      <w:r w:rsidR="009B12C4" w:rsidRPr="003250B5">
        <w:rPr>
          <w:rFonts w:ascii="Times New Roman" w:hAnsi="Times New Roman" w:cs="Times New Roman"/>
          <w:sz w:val="28"/>
          <w:szCs w:val="28"/>
        </w:rPr>
        <w:t xml:space="preserve"> апарату адміністрації</w:t>
      </w:r>
      <w:r w:rsidR="00C54292">
        <w:rPr>
          <w:rFonts w:ascii="Times New Roman" w:hAnsi="Times New Roman" w:cs="Times New Roman"/>
          <w:sz w:val="28"/>
          <w:szCs w:val="28"/>
          <w:lang w:val="uk-UA"/>
        </w:rPr>
        <w:t>.</w:t>
      </w:r>
    </w:p>
    <w:p w:rsidR="003250B5" w:rsidRPr="003250B5" w:rsidRDefault="003250B5" w:rsidP="003250B5">
      <w:pPr>
        <w:spacing w:after="0" w:line="240" w:lineRule="auto"/>
        <w:rPr>
          <w:rFonts w:ascii="Times New Roman" w:hAnsi="Times New Roman" w:cs="Times New Roman"/>
          <w:sz w:val="28"/>
          <w:szCs w:val="28"/>
          <w:lang w:val="uk-UA"/>
        </w:rPr>
      </w:pPr>
    </w:p>
    <w:p w:rsidR="009B12C4" w:rsidRPr="003250B5" w:rsidRDefault="009B12C4" w:rsidP="003250B5">
      <w:pPr>
        <w:spacing w:after="0" w:line="240" w:lineRule="auto"/>
        <w:ind w:hanging="40"/>
        <w:jc w:val="center"/>
        <w:rPr>
          <w:rFonts w:ascii="Times New Roman" w:hAnsi="Times New Roman" w:cs="Times New Roman"/>
          <w:sz w:val="28"/>
          <w:szCs w:val="28"/>
        </w:rPr>
      </w:pPr>
      <w:r w:rsidRPr="003250B5">
        <w:rPr>
          <w:rFonts w:ascii="Times New Roman" w:hAnsi="Times New Roman" w:cs="Times New Roman"/>
          <w:sz w:val="28"/>
          <w:szCs w:val="28"/>
        </w:rPr>
        <w:t xml:space="preserve">Параграф </w:t>
      </w:r>
      <w:r w:rsidR="00EA29D0" w:rsidRPr="003A6860">
        <w:rPr>
          <w:rFonts w:ascii="Times New Roman" w:hAnsi="Times New Roman" w:cs="Times New Roman"/>
          <w:sz w:val="28"/>
          <w:szCs w:val="28"/>
        </w:rPr>
        <w:t>5</w:t>
      </w:r>
      <w:r w:rsidRPr="003250B5">
        <w:rPr>
          <w:rFonts w:ascii="Times New Roman" w:hAnsi="Times New Roman" w:cs="Times New Roman"/>
          <w:sz w:val="28"/>
          <w:szCs w:val="28"/>
        </w:rPr>
        <w:t xml:space="preserve">. </w:t>
      </w:r>
      <w:r w:rsidR="00751BBA">
        <w:rPr>
          <w:rFonts w:ascii="Times New Roman" w:hAnsi="Times New Roman" w:cs="Times New Roman"/>
          <w:sz w:val="28"/>
          <w:szCs w:val="28"/>
          <w:lang w:val="uk-UA"/>
        </w:rPr>
        <w:t xml:space="preserve">Оцінювання результатів службової діяльності </w:t>
      </w:r>
      <w:r w:rsidRPr="003250B5">
        <w:rPr>
          <w:rFonts w:ascii="Times New Roman" w:hAnsi="Times New Roman" w:cs="Times New Roman"/>
          <w:sz w:val="28"/>
          <w:szCs w:val="28"/>
        </w:rPr>
        <w:t xml:space="preserve"> державни</w:t>
      </w:r>
      <w:r w:rsidR="00751BBA">
        <w:rPr>
          <w:rFonts w:ascii="Times New Roman" w:hAnsi="Times New Roman" w:cs="Times New Roman"/>
          <w:sz w:val="28"/>
          <w:szCs w:val="28"/>
          <w:lang w:val="uk-UA"/>
        </w:rPr>
        <w:t>х</w:t>
      </w:r>
      <w:r w:rsidRPr="003250B5">
        <w:rPr>
          <w:rFonts w:ascii="Times New Roman" w:hAnsi="Times New Roman" w:cs="Times New Roman"/>
          <w:sz w:val="28"/>
          <w:szCs w:val="28"/>
        </w:rPr>
        <w:t xml:space="preserve"> службовц</w:t>
      </w:r>
      <w:r w:rsidR="00751BBA">
        <w:rPr>
          <w:rFonts w:ascii="Times New Roman" w:hAnsi="Times New Roman" w:cs="Times New Roman"/>
          <w:sz w:val="28"/>
          <w:szCs w:val="28"/>
          <w:lang w:val="uk-UA"/>
        </w:rPr>
        <w:t>ів</w:t>
      </w:r>
    </w:p>
    <w:p w:rsidR="009B12C4" w:rsidRDefault="009B12C4" w:rsidP="009B12C4">
      <w:pPr>
        <w:spacing w:line="240" w:lineRule="auto"/>
        <w:rPr>
          <w:sz w:val="12"/>
          <w:szCs w:val="12"/>
        </w:rPr>
      </w:pPr>
    </w:p>
    <w:p w:rsidR="00D94ACD" w:rsidRPr="00D94ACD" w:rsidRDefault="00EA29D0" w:rsidP="00D94ACD">
      <w:pPr>
        <w:spacing w:after="0" w:line="240" w:lineRule="auto"/>
        <w:ind w:firstLine="567"/>
        <w:jc w:val="both"/>
        <w:rPr>
          <w:rFonts w:ascii="Times New Roman" w:hAnsi="Times New Roman" w:cs="Times New Roman"/>
          <w:sz w:val="28"/>
          <w:szCs w:val="28"/>
        </w:rPr>
      </w:pPr>
      <w:r w:rsidRPr="00EA29D0">
        <w:rPr>
          <w:rFonts w:ascii="Times New Roman" w:hAnsi="Times New Roman" w:cs="Times New Roman"/>
          <w:sz w:val="28"/>
          <w:szCs w:val="28"/>
        </w:rPr>
        <w:t xml:space="preserve"> </w:t>
      </w:r>
      <w:r w:rsidRPr="00D94ACD">
        <w:rPr>
          <w:rFonts w:ascii="Times New Roman" w:hAnsi="Times New Roman" w:cs="Times New Roman"/>
          <w:sz w:val="28"/>
          <w:szCs w:val="28"/>
        </w:rPr>
        <w:t>5</w:t>
      </w:r>
      <w:r w:rsidR="009B12C4" w:rsidRPr="00D94ACD">
        <w:rPr>
          <w:rFonts w:ascii="Times New Roman" w:hAnsi="Times New Roman" w:cs="Times New Roman"/>
          <w:sz w:val="28"/>
          <w:szCs w:val="28"/>
        </w:rPr>
        <w:t>.1. </w:t>
      </w:r>
      <w:r w:rsidR="00D94ACD" w:rsidRPr="00D94ACD">
        <w:rPr>
          <w:rFonts w:ascii="Times New Roman" w:hAnsi="Times New Roman" w:cs="Times New Roman"/>
          <w:sz w:val="28"/>
          <w:szCs w:val="28"/>
        </w:rPr>
        <w:t> Результати службової діяльності державних службовців щороку підлягають оцінюванню для визначення якості виконання поставлених завдань, а також з метою прийняття рішення щодо преміювання, планування їхньої кар’єри, виявлення потреби у професійному навчанні.</w:t>
      </w:r>
    </w:p>
    <w:p w:rsidR="00D94ACD" w:rsidRPr="00D94ACD" w:rsidRDefault="00D94ACD" w:rsidP="00D94ACD">
      <w:pPr>
        <w:spacing w:after="0" w:line="240" w:lineRule="auto"/>
        <w:ind w:firstLine="567"/>
        <w:jc w:val="both"/>
        <w:rPr>
          <w:rFonts w:ascii="Times New Roman" w:hAnsi="Times New Roman" w:cs="Times New Roman"/>
          <w:sz w:val="28"/>
          <w:szCs w:val="28"/>
        </w:rPr>
      </w:pPr>
      <w:r w:rsidRPr="00D94ACD">
        <w:rPr>
          <w:rFonts w:ascii="Times New Roman" w:hAnsi="Times New Roman" w:cs="Times New Roman"/>
          <w:sz w:val="28"/>
          <w:szCs w:val="28"/>
          <w:lang w:val="uk-UA"/>
        </w:rPr>
        <w:t>5</w:t>
      </w:r>
      <w:r w:rsidRPr="00D94ACD">
        <w:rPr>
          <w:rFonts w:ascii="Times New Roman" w:hAnsi="Times New Roman" w:cs="Times New Roman"/>
          <w:sz w:val="28"/>
          <w:szCs w:val="28"/>
        </w:rPr>
        <w:t>.2. Оцінювання результатів службової діяльності проводиться на підставі показників результативності, ефективності та якості, визначених з урахуванням посадових обов’язків державного службовця, а також дотримання ним правил етичної поведінки та вимог законодавства у сфері запобігання корупції.</w:t>
      </w:r>
    </w:p>
    <w:p w:rsidR="00AC6D4F" w:rsidRPr="00AC6D4F" w:rsidRDefault="00AC6D4F" w:rsidP="00AC6D4F">
      <w:pPr>
        <w:spacing w:after="0" w:line="240" w:lineRule="auto"/>
        <w:jc w:val="both"/>
        <w:rPr>
          <w:rFonts w:ascii="Times New Roman" w:hAnsi="Times New Roman" w:cs="Times New Roman"/>
          <w:sz w:val="28"/>
          <w:szCs w:val="28"/>
          <w:lang w:val="uk-UA"/>
        </w:rPr>
      </w:pPr>
    </w:p>
    <w:p w:rsidR="009B12C4" w:rsidRPr="00C54292" w:rsidRDefault="009B12C4" w:rsidP="00C54292">
      <w:pPr>
        <w:spacing w:line="240" w:lineRule="auto"/>
        <w:ind w:firstLine="102"/>
        <w:jc w:val="center"/>
        <w:rPr>
          <w:rFonts w:ascii="Times New Roman" w:hAnsi="Times New Roman" w:cs="Times New Roman"/>
          <w:sz w:val="28"/>
          <w:szCs w:val="28"/>
          <w:lang w:val="uk-UA"/>
        </w:rPr>
      </w:pPr>
      <w:r w:rsidRPr="00AC6D4F">
        <w:rPr>
          <w:rFonts w:ascii="Times New Roman" w:hAnsi="Times New Roman" w:cs="Times New Roman"/>
          <w:sz w:val="28"/>
          <w:szCs w:val="28"/>
        </w:rPr>
        <w:t>Параграф</w:t>
      </w:r>
      <w:r w:rsidR="00EA29D0" w:rsidRPr="003A6860">
        <w:rPr>
          <w:rFonts w:ascii="Times New Roman" w:hAnsi="Times New Roman" w:cs="Times New Roman"/>
          <w:sz w:val="28"/>
          <w:szCs w:val="28"/>
        </w:rPr>
        <w:t xml:space="preserve"> 6</w:t>
      </w:r>
      <w:r w:rsidRPr="00AC6D4F">
        <w:rPr>
          <w:rFonts w:ascii="Times New Roman" w:hAnsi="Times New Roman" w:cs="Times New Roman"/>
          <w:sz w:val="28"/>
          <w:szCs w:val="28"/>
        </w:rPr>
        <w:t xml:space="preserve"> . Організація нагородної справи в адміністрації</w:t>
      </w:r>
    </w:p>
    <w:p w:rsidR="009B12C4" w:rsidRPr="00AC6D4F" w:rsidRDefault="00EA29D0" w:rsidP="00AC6D4F">
      <w:pPr>
        <w:spacing w:after="0" w:line="240" w:lineRule="auto"/>
        <w:jc w:val="both"/>
        <w:rPr>
          <w:rFonts w:ascii="Times New Roman" w:hAnsi="Times New Roman" w:cs="Times New Roman"/>
          <w:sz w:val="28"/>
          <w:szCs w:val="28"/>
        </w:rPr>
      </w:pPr>
      <w:r w:rsidRPr="00EA29D0">
        <w:rPr>
          <w:rFonts w:ascii="Times New Roman" w:hAnsi="Times New Roman" w:cs="Times New Roman"/>
          <w:sz w:val="28"/>
          <w:szCs w:val="28"/>
        </w:rPr>
        <w:t xml:space="preserve">       6</w:t>
      </w:r>
      <w:r w:rsidR="009B12C4" w:rsidRPr="00AC6D4F">
        <w:rPr>
          <w:rFonts w:ascii="Times New Roman" w:hAnsi="Times New Roman" w:cs="Times New Roman"/>
          <w:sz w:val="28"/>
          <w:szCs w:val="28"/>
        </w:rPr>
        <w:t>.1. Голова адміністрації розглядає і вносить в установленому порядку пропозиції щодо нагородження державними нагородами, нагорода</w:t>
      </w:r>
      <w:r w:rsidR="003840E5">
        <w:rPr>
          <w:rFonts w:ascii="Times New Roman" w:hAnsi="Times New Roman" w:cs="Times New Roman"/>
          <w:sz w:val="28"/>
          <w:szCs w:val="28"/>
        </w:rPr>
        <w:t>ми Кабінету Міністрів України,</w:t>
      </w:r>
      <w:r w:rsidR="003840E5">
        <w:rPr>
          <w:rFonts w:ascii="Times New Roman" w:hAnsi="Times New Roman" w:cs="Times New Roman"/>
          <w:sz w:val="28"/>
          <w:szCs w:val="28"/>
          <w:lang w:val="uk-UA"/>
        </w:rPr>
        <w:t xml:space="preserve"> </w:t>
      </w:r>
      <w:r w:rsidR="003840E5" w:rsidRPr="003840E5">
        <w:rPr>
          <w:rFonts w:ascii="Times New Roman" w:hAnsi="Times New Roman" w:cs="Times New Roman"/>
          <w:sz w:val="28"/>
          <w:szCs w:val="28"/>
          <w:lang w:val="uk-UA"/>
        </w:rPr>
        <w:t>відомчими нагородами</w:t>
      </w:r>
      <w:r w:rsidR="009B12C4" w:rsidRPr="00AC6D4F">
        <w:rPr>
          <w:rFonts w:ascii="Times New Roman" w:hAnsi="Times New Roman" w:cs="Times New Roman"/>
          <w:sz w:val="28"/>
          <w:szCs w:val="28"/>
        </w:rPr>
        <w:t xml:space="preserve">, присвоєння почесних звань, нагородження грамотами і відзнаками голови обласної адміністрації. </w:t>
      </w:r>
    </w:p>
    <w:p w:rsidR="009B12C4" w:rsidRDefault="00EA29D0" w:rsidP="00AC6D4F">
      <w:pPr>
        <w:spacing w:after="0" w:line="240" w:lineRule="auto"/>
        <w:jc w:val="both"/>
        <w:rPr>
          <w:rFonts w:ascii="Times New Roman" w:hAnsi="Times New Roman" w:cs="Times New Roman"/>
          <w:sz w:val="28"/>
          <w:szCs w:val="28"/>
          <w:lang w:val="uk-UA"/>
        </w:rPr>
      </w:pPr>
      <w:r w:rsidRPr="00101272">
        <w:rPr>
          <w:rFonts w:ascii="Times New Roman" w:hAnsi="Times New Roman" w:cs="Times New Roman"/>
          <w:sz w:val="28"/>
          <w:szCs w:val="28"/>
        </w:rPr>
        <w:t xml:space="preserve">       6</w:t>
      </w:r>
      <w:r w:rsidR="009B12C4" w:rsidRPr="00AC6D4F">
        <w:rPr>
          <w:rFonts w:ascii="Times New Roman" w:hAnsi="Times New Roman" w:cs="Times New Roman"/>
          <w:sz w:val="28"/>
          <w:szCs w:val="28"/>
        </w:rPr>
        <w:t xml:space="preserve">.2. Голова адміністрації заохочує працівників апарату і структурних підрозділів адміністрації, працівників підприємств, установ та організацій, що належать до сфери управління адміністрації, інших осіб у порядку, установленому чинним законодавством. </w:t>
      </w:r>
    </w:p>
    <w:p w:rsidR="009B12C4" w:rsidRDefault="009B12C4" w:rsidP="003D04B9">
      <w:pPr>
        <w:pStyle w:val="af"/>
        <w:jc w:val="left"/>
        <w:rPr>
          <w:b w:val="0"/>
        </w:rPr>
      </w:pPr>
    </w:p>
    <w:p w:rsidR="009B12C4" w:rsidRPr="00F12F7D" w:rsidRDefault="009B12C4" w:rsidP="009B12C4">
      <w:pPr>
        <w:pStyle w:val="af"/>
        <w:rPr>
          <w:b w:val="0"/>
        </w:rPr>
      </w:pPr>
      <w:r w:rsidRPr="00F12F7D">
        <w:rPr>
          <w:b w:val="0"/>
        </w:rPr>
        <w:t>Розділ 5. Організація роботи з документами</w:t>
      </w:r>
    </w:p>
    <w:p w:rsidR="009B12C4" w:rsidRPr="00F12F7D" w:rsidRDefault="009B12C4" w:rsidP="009B12C4">
      <w:pPr>
        <w:pStyle w:val="af"/>
        <w:rPr>
          <w:b w:val="0"/>
        </w:rPr>
      </w:pPr>
    </w:p>
    <w:p w:rsidR="009B12C4" w:rsidRPr="00F12F7D" w:rsidRDefault="009B12C4" w:rsidP="00101272">
      <w:pPr>
        <w:spacing w:line="240" w:lineRule="auto"/>
        <w:jc w:val="center"/>
        <w:rPr>
          <w:rFonts w:ascii="Times New Roman" w:hAnsi="Times New Roman" w:cs="Times New Roman"/>
          <w:sz w:val="28"/>
          <w:szCs w:val="28"/>
        </w:rPr>
      </w:pPr>
      <w:r w:rsidRPr="00F12F7D">
        <w:rPr>
          <w:rFonts w:ascii="Times New Roman" w:hAnsi="Times New Roman" w:cs="Times New Roman"/>
          <w:sz w:val="28"/>
          <w:szCs w:val="28"/>
        </w:rPr>
        <w:t>Параграф 1. Порядок роботи з документами в адміністрації</w:t>
      </w:r>
    </w:p>
    <w:p w:rsidR="009B12C4" w:rsidRPr="00F12F7D" w:rsidRDefault="009B12C4" w:rsidP="003D04B9">
      <w:pPr>
        <w:spacing w:after="0" w:line="240" w:lineRule="auto"/>
        <w:ind w:firstLine="799"/>
        <w:jc w:val="both"/>
        <w:rPr>
          <w:rFonts w:ascii="Times New Roman" w:hAnsi="Times New Roman" w:cs="Times New Roman"/>
          <w:sz w:val="28"/>
          <w:szCs w:val="28"/>
        </w:rPr>
      </w:pPr>
      <w:r w:rsidRPr="00F12F7D">
        <w:rPr>
          <w:rFonts w:ascii="Times New Roman" w:hAnsi="Times New Roman" w:cs="Times New Roman"/>
          <w:sz w:val="28"/>
          <w:szCs w:val="28"/>
        </w:rPr>
        <w:t xml:space="preserve">1.1. Порядок </w:t>
      </w:r>
      <w:r w:rsidRPr="00F12F7D">
        <w:rPr>
          <w:rStyle w:val="FontStyle11"/>
          <w:sz w:val="28"/>
          <w:szCs w:val="28"/>
        </w:rPr>
        <w:t xml:space="preserve">роботи </w:t>
      </w:r>
      <w:r w:rsidRPr="00F12F7D">
        <w:rPr>
          <w:rFonts w:ascii="Times New Roman" w:hAnsi="Times New Roman" w:cs="Times New Roman"/>
          <w:sz w:val="28"/>
          <w:szCs w:val="28"/>
        </w:rPr>
        <w:t xml:space="preserve">з документами в адміністрації визначається Інструкцією з діловодства в адміністрації. </w:t>
      </w:r>
    </w:p>
    <w:p w:rsidR="009B12C4" w:rsidRPr="00F12F7D" w:rsidRDefault="009B12C4" w:rsidP="00101272">
      <w:pPr>
        <w:spacing w:after="0" w:line="240" w:lineRule="auto"/>
        <w:ind w:firstLine="799"/>
        <w:jc w:val="both"/>
        <w:rPr>
          <w:rFonts w:ascii="Times New Roman" w:hAnsi="Times New Roman" w:cs="Times New Roman"/>
          <w:sz w:val="28"/>
          <w:szCs w:val="28"/>
        </w:rPr>
      </w:pPr>
      <w:r w:rsidRPr="00F12F7D">
        <w:rPr>
          <w:rFonts w:ascii="Times New Roman" w:hAnsi="Times New Roman" w:cs="Times New Roman"/>
          <w:sz w:val="28"/>
          <w:szCs w:val="28"/>
        </w:rPr>
        <w:t xml:space="preserve">1.2. Інструкція з діловодства в адміністрації затверджується розпорядженням голови адміністрації. </w:t>
      </w:r>
    </w:p>
    <w:p w:rsidR="00101272" w:rsidRPr="00F12F7D" w:rsidRDefault="00101272" w:rsidP="00101272">
      <w:pPr>
        <w:spacing w:after="0" w:line="240" w:lineRule="auto"/>
        <w:ind w:firstLine="799"/>
        <w:jc w:val="both"/>
        <w:rPr>
          <w:rFonts w:ascii="Times New Roman" w:hAnsi="Times New Roman" w:cs="Times New Roman"/>
          <w:sz w:val="28"/>
          <w:szCs w:val="28"/>
        </w:rPr>
      </w:pPr>
    </w:p>
    <w:p w:rsidR="009B12C4" w:rsidRPr="00F12F7D" w:rsidRDefault="009B12C4" w:rsidP="003D04B9">
      <w:pPr>
        <w:spacing w:after="0" w:line="240" w:lineRule="auto"/>
        <w:jc w:val="center"/>
        <w:rPr>
          <w:rFonts w:ascii="Times New Roman" w:hAnsi="Times New Roman" w:cs="Times New Roman"/>
          <w:sz w:val="28"/>
          <w:szCs w:val="28"/>
        </w:rPr>
      </w:pPr>
      <w:r w:rsidRPr="00F12F7D">
        <w:rPr>
          <w:rFonts w:ascii="Times New Roman" w:hAnsi="Times New Roman" w:cs="Times New Roman"/>
          <w:sz w:val="28"/>
          <w:szCs w:val="28"/>
        </w:rPr>
        <w:t xml:space="preserve">Параграф 2. Робота з документами, що містять інформацію </w:t>
      </w:r>
    </w:p>
    <w:p w:rsidR="009B12C4" w:rsidRPr="003D04B9" w:rsidRDefault="009B12C4" w:rsidP="003D04B9">
      <w:pPr>
        <w:spacing w:after="0" w:line="240" w:lineRule="auto"/>
        <w:jc w:val="center"/>
        <w:rPr>
          <w:rFonts w:ascii="Times New Roman" w:hAnsi="Times New Roman" w:cs="Times New Roman"/>
          <w:sz w:val="28"/>
          <w:szCs w:val="28"/>
        </w:rPr>
      </w:pPr>
      <w:r w:rsidRPr="003D04B9">
        <w:rPr>
          <w:rFonts w:ascii="Times New Roman" w:hAnsi="Times New Roman" w:cs="Times New Roman"/>
          <w:sz w:val="28"/>
          <w:szCs w:val="28"/>
        </w:rPr>
        <w:t>з обмеженим доступом</w:t>
      </w:r>
    </w:p>
    <w:p w:rsidR="009B12C4" w:rsidRDefault="009B12C4" w:rsidP="009B12C4">
      <w:pPr>
        <w:spacing w:line="240" w:lineRule="auto"/>
        <w:ind w:firstLine="800"/>
        <w:rPr>
          <w:sz w:val="12"/>
          <w:szCs w:val="12"/>
        </w:rPr>
      </w:pPr>
    </w:p>
    <w:p w:rsidR="00F12F7D" w:rsidRPr="00505589" w:rsidRDefault="009B12C4" w:rsidP="00505589">
      <w:pPr>
        <w:spacing w:line="240" w:lineRule="auto"/>
        <w:ind w:firstLine="800"/>
        <w:jc w:val="both"/>
        <w:rPr>
          <w:rFonts w:ascii="Times New Roman" w:hAnsi="Times New Roman" w:cs="Times New Roman"/>
          <w:sz w:val="28"/>
          <w:szCs w:val="28"/>
        </w:rPr>
      </w:pPr>
      <w:r w:rsidRPr="003D04B9">
        <w:rPr>
          <w:rFonts w:ascii="Times New Roman" w:hAnsi="Times New Roman" w:cs="Times New Roman"/>
          <w:sz w:val="28"/>
          <w:szCs w:val="28"/>
        </w:rPr>
        <w:t>2.1. Організація роботи з документами, що містять інформацію з обмеженим доступом, здійснюється в установленому законодавством порядку.</w:t>
      </w:r>
    </w:p>
    <w:p w:rsidR="00F12F7D" w:rsidRDefault="00F12F7D" w:rsidP="008F2959">
      <w:pPr>
        <w:pStyle w:val="af"/>
        <w:rPr>
          <w:b w:val="0"/>
          <w:bCs w:val="0"/>
        </w:rPr>
      </w:pPr>
    </w:p>
    <w:p w:rsidR="00505589" w:rsidRPr="00267AB3" w:rsidRDefault="00930596" w:rsidP="00267AB3">
      <w:pPr>
        <w:pStyle w:val="af"/>
        <w:rPr>
          <w:b w:val="0"/>
          <w:bCs w:val="0"/>
        </w:rPr>
      </w:pPr>
      <w:r w:rsidRPr="00320569">
        <w:rPr>
          <w:b w:val="0"/>
          <w:bCs w:val="0"/>
        </w:rPr>
        <w:t>Розділ 6. Організація контролю за виконанням документів</w:t>
      </w:r>
    </w:p>
    <w:p w:rsidR="00930596" w:rsidRPr="00320569" w:rsidRDefault="00930596" w:rsidP="00930596">
      <w:pPr>
        <w:spacing w:after="0" w:line="240" w:lineRule="auto"/>
        <w:ind w:hanging="40"/>
        <w:jc w:val="both"/>
        <w:rPr>
          <w:rFonts w:ascii="Times New Roman" w:hAnsi="Times New Roman" w:cs="Times New Roman"/>
          <w:sz w:val="28"/>
          <w:szCs w:val="28"/>
          <w:lang w:val="uk-UA"/>
        </w:rPr>
      </w:pPr>
      <w:r w:rsidRPr="00320569">
        <w:rPr>
          <w:rFonts w:ascii="Times New Roman" w:hAnsi="Times New Roman" w:cs="Times New Roman"/>
          <w:sz w:val="28"/>
          <w:szCs w:val="28"/>
          <w:lang w:val="uk-UA"/>
        </w:rPr>
        <w:t xml:space="preserve">          </w:t>
      </w:r>
      <w:r w:rsidR="00505589">
        <w:rPr>
          <w:rFonts w:ascii="Times New Roman" w:hAnsi="Times New Roman" w:cs="Times New Roman"/>
          <w:sz w:val="28"/>
          <w:szCs w:val="28"/>
          <w:lang w:val="uk-UA"/>
        </w:rPr>
        <w:t xml:space="preserve">   </w:t>
      </w:r>
      <w:r w:rsidRPr="00320569">
        <w:rPr>
          <w:rFonts w:ascii="Times New Roman" w:hAnsi="Times New Roman" w:cs="Times New Roman"/>
          <w:sz w:val="28"/>
          <w:szCs w:val="28"/>
          <w:lang w:val="uk-UA"/>
        </w:rPr>
        <w:t xml:space="preserve">Параграф 1. Відповідальність за організацію контролю </w:t>
      </w:r>
    </w:p>
    <w:p w:rsidR="00930596" w:rsidRPr="00320569" w:rsidRDefault="00930596" w:rsidP="00930596">
      <w:pPr>
        <w:spacing w:after="0" w:line="240" w:lineRule="auto"/>
        <w:ind w:hanging="40"/>
        <w:jc w:val="both"/>
        <w:rPr>
          <w:rFonts w:ascii="Times New Roman" w:hAnsi="Times New Roman" w:cs="Times New Roman"/>
          <w:sz w:val="28"/>
          <w:szCs w:val="28"/>
          <w:lang w:val="uk-UA"/>
        </w:rPr>
      </w:pPr>
    </w:p>
    <w:p w:rsidR="00930596" w:rsidRPr="00320569" w:rsidRDefault="00930596" w:rsidP="00930596">
      <w:pPr>
        <w:spacing w:after="0" w:line="240" w:lineRule="auto"/>
        <w:jc w:val="both"/>
        <w:rPr>
          <w:rFonts w:ascii="Times New Roman" w:hAnsi="Times New Roman" w:cs="Times New Roman"/>
          <w:sz w:val="28"/>
          <w:szCs w:val="28"/>
          <w:lang w:val="uk-UA"/>
        </w:rPr>
      </w:pPr>
      <w:r w:rsidRPr="00320569">
        <w:rPr>
          <w:rFonts w:ascii="Times New Roman" w:hAnsi="Times New Roman" w:cs="Times New Roman"/>
          <w:sz w:val="28"/>
          <w:szCs w:val="28"/>
          <w:lang w:val="uk-UA"/>
        </w:rPr>
        <w:t xml:space="preserve">          1.1. Відповідальність за організацію виконання документів несуть голова, заступники голови, керівник апарату (відповідно до розподілу обов’язків), та керівники структурних підрозділів адміністрації.</w:t>
      </w:r>
    </w:p>
    <w:p w:rsidR="00930596" w:rsidRPr="00320569" w:rsidRDefault="00930596" w:rsidP="00930596">
      <w:pPr>
        <w:tabs>
          <w:tab w:val="left" w:pos="7655"/>
        </w:tabs>
        <w:spacing w:after="0" w:line="240" w:lineRule="auto"/>
        <w:jc w:val="both"/>
        <w:rPr>
          <w:rFonts w:ascii="Times New Roman" w:hAnsi="Times New Roman" w:cs="Times New Roman"/>
          <w:sz w:val="28"/>
          <w:szCs w:val="28"/>
        </w:rPr>
      </w:pPr>
      <w:r w:rsidRPr="00320569">
        <w:rPr>
          <w:rFonts w:ascii="Times New Roman" w:hAnsi="Times New Roman" w:cs="Times New Roman"/>
          <w:sz w:val="16"/>
          <w:szCs w:val="16"/>
          <w:lang w:val="uk-UA"/>
        </w:rPr>
        <w:lastRenderedPageBreak/>
        <w:t xml:space="preserve">                  </w:t>
      </w:r>
      <w:r w:rsidRPr="00320569">
        <w:rPr>
          <w:rFonts w:ascii="Times New Roman" w:hAnsi="Times New Roman" w:cs="Times New Roman"/>
          <w:sz w:val="28"/>
          <w:szCs w:val="28"/>
        </w:rPr>
        <w:t>1.2. Загальний контроль за дотриманням норм законодавства на території району та виконанням доведених завдань органами виконавчої влади, органами місцевого самоврядування, підприємствами, організаціями і установами незалежно від їх підпорядкованості та форм власності, іншими юридичними особами згідно з чинним законодавством здійснює голова адміністрації.</w:t>
      </w:r>
    </w:p>
    <w:p w:rsidR="00930596" w:rsidRPr="00320569" w:rsidRDefault="00930596" w:rsidP="00930596">
      <w:pPr>
        <w:pStyle w:val="18"/>
        <w:tabs>
          <w:tab w:val="left" w:pos="7655"/>
        </w:tabs>
        <w:spacing w:before="0" w:line="240" w:lineRule="auto"/>
        <w:ind w:left="0" w:firstLine="800"/>
        <w:rPr>
          <w:sz w:val="28"/>
          <w:szCs w:val="28"/>
        </w:rPr>
      </w:pPr>
      <w:r w:rsidRPr="00320569">
        <w:rPr>
          <w:sz w:val="28"/>
          <w:szCs w:val="28"/>
        </w:rPr>
        <w:t xml:space="preserve">1.3. Безпосередній контроль за виконанням завдань, визначених актами законодавства, </w:t>
      </w:r>
      <w:r w:rsidRPr="00320569">
        <w:rPr>
          <w:bCs/>
          <w:sz w:val="28"/>
          <w:szCs w:val="28"/>
        </w:rPr>
        <w:t>дорученнями Президента України, актами центральних органів виконавчої влади, розпорядженнями (дорученнями) голови обласної і районної адміністрацій, а також за розглядом звернень комітетів Верховної Ради України, запитів і звернень народних депутатів України, депутатів обласної і районної ради, інших документів</w:t>
      </w:r>
      <w:r w:rsidRPr="00320569">
        <w:rPr>
          <w:sz w:val="28"/>
          <w:szCs w:val="28"/>
        </w:rPr>
        <w:t xml:space="preserve"> здійснюється загальним відділом  апарату адміністрації (далі – загальний відділ). </w:t>
      </w:r>
    </w:p>
    <w:p w:rsidR="00930596" w:rsidRPr="00320569" w:rsidRDefault="00930596" w:rsidP="00930596">
      <w:pPr>
        <w:tabs>
          <w:tab w:val="left" w:pos="7655"/>
        </w:tabs>
        <w:spacing w:after="0" w:line="240" w:lineRule="auto"/>
        <w:ind w:firstLine="709"/>
        <w:jc w:val="both"/>
        <w:rPr>
          <w:rFonts w:ascii="Times New Roman" w:hAnsi="Times New Roman" w:cs="Times New Roman"/>
          <w:bCs/>
          <w:sz w:val="28"/>
          <w:szCs w:val="28"/>
          <w:lang w:val="uk-UA"/>
        </w:rPr>
      </w:pPr>
      <w:r w:rsidRPr="00320569">
        <w:rPr>
          <w:rFonts w:ascii="Times New Roman" w:hAnsi="Times New Roman" w:cs="Times New Roman"/>
          <w:sz w:val="28"/>
          <w:szCs w:val="28"/>
          <w:lang w:val="uk-UA"/>
        </w:rPr>
        <w:t>1.4. У структурних підрозділах адміністрації відповідальність за організацію контролю покладається на заступників керівників, безпосередній контроль за виконанням документів здійснює відповідальний працівник</w:t>
      </w:r>
      <w:r w:rsidRPr="00320569">
        <w:rPr>
          <w:rFonts w:ascii="Times New Roman" w:hAnsi="Times New Roman" w:cs="Times New Roman"/>
          <w:bCs/>
          <w:sz w:val="28"/>
          <w:szCs w:val="28"/>
          <w:lang w:val="uk-UA"/>
        </w:rPr>
        <w:t>.</w:t>
      </w:r>
    </w:p>
    <w:p w:rsidR="00930596" w:rsidRPr="00320569" w:rsidRDefault="00930596" w:rsidP="00930596">
      <w:pPr>
        <w:tabs>
          <w:tab w:val="left" w:pos="7655"/>
        </w:tabs>
        <w:spacing w:after="0" w:line="240" w:lineRule="auto"/>
        <w:ind w:firstLine="709"/>
        <w:jc w:val="both"/>
        <w:rPr>
          <w:rFonts w:ascii="Times New Roman" w:hAnsi="Times New Roman" w:cs="Times New Roman"/>
          <w:bCs/>
          <w:sz w:val="28"/>
          <w:szCs w:val="28"/>
        </w:rPr>
      </w:pPr>
      <w:r w:rsidRPr="00320569">
        <w:rPr>
          <w:rFonts w:ascii="Times New Roman" w:hAnsi="Times New Roman" w:cs="Times New Roman"/>
          <w:sz w:val="28"/>
          <w:szCs w:val="28"/>
          <w:lang w:val="uk-UA"/>
        </w:rPr>
        <w:t xml:space="preserve">1.5. Відповідальність за організацію, своєчасність і повноту виконання документів несуть заступники голови, керівник апарату (відповідно до розподілу обов'язків), керівник апарату, керівники структурних підрозділів адміністрації та територіальних органів міністерств та інших центральних органів виконавчої влади в районі (далі – територіальні органи центральних органів виконавчої влади в районі), а </w:t>
      </w:r>
      <w:r w:rsidRPr="00320569">
        <w:rPr>
          <w:rFonts w:ascii="Times New Roman" w:hAnsi="Times New Roman" w:cs="Times New Roman"/>
          <w:bCs/>
          <w:sz w:val="28"/>
          <w:szCs w:val="28"/>
          <w:lang w:val="uk-UA"/>
        </w:rPr>
        <w:t xml:space="preserve">також особи, зазначені в документі, резолюції керівника та безпосередні виконавці. </w:t>
      </w:r>
      <w:r w:rsidRPr="00320569">
        <w:rPr>
          <w:rFonts w:ascii="Times New Roman" w:hAnsi="Times New Roman" w:cs="Times New Roman"/>
          <w:bCs/>
          <w:sz w:val="28"/>
          <w:szCs w:val="28"/>
        </w:rPr>
        <w:t>У разі коли документ виконується кількома особами, відповідальною за організацію виконання є посадова особа, яка зазначена першою.</w:t>
      </w:r>
    </w:p>
    <w:p w:rsidR="00930596" w:rsidRPr="00320569" w:rsidRDefault="00930596" w:rsidP="00397E8E">
      <w:pPr>
        <w:pStyle w:val="18"/>
        <w:tabs>
          <w:tab w:val="left" w:pos="7655"/>
        </w:tabs>
        <w:spacing w:before="0" w:line="240" w:lineRule="auto"/>
        <w:ind w:left="0" w:firstLine="709"/>
        <w:rPr>
          <w:sz w:val="28"/>
          <w:szCs w:val="28"/>
        </w:rPr>
      </w:pPr>
      <w:r w:rsidRPr="00320569">
        <w:rPr>
          <w:sz w:val="28"/>
          <w:szCs w:val="28"/>
        </w:rPr>
        <w:t>1.6. Якщо посадову особу, на яку покладається організація виконання документа, не визначено, контроль за повнотою та результативністю його виконання здійснюється структурним підрозділом адміністрації, який ініціював видання  проекту розпорядчого документа голови адміністрації.</w:t>
      </w:r>
    </w:p>
    <w:p w:rsidR="00397E8E" w:rsidRPr="00320569" w:rsidRDefault="00AF4899" w:rsidP="00397E8E">
      <w:pPr>
        <w:pStyle w:val="18"/>
        <w:tabs>
          <w:tab w:val="left" w:pos="7655"/>
        </w:tabs>
        <w:spacing w:before="0" w:line="240" w:lineRule="auto"/>
        <w:ind w:left="0" w:firstLine="709"/>
        <w:rPr>
          <w:sz w:val="28"/>
          <w:szCs w:val="28"/>
        </w:rPr>
      </w:pPr>
      <w:r w:rsidRPr="00320569">
        <w:rPr>
          <w:sz w:val="28"/>
          <w:szCs w:val="28"/>
        </w:rPr>
        <w:t xml:space="preserve"> </w:t>
      </w:r>
      <w:r w:rsidR="00C71C0A" w:rsidRPr="00320569">
        <w:rPr>
          <w:sz w:val="28"/>
          <w:szCs w:val="28"/>
        </w:rPr>
        <w:t xml:space="preserve"> </w:t>
      </w:r>
    </w:p>
    <w:p w:rsidR="00930596" w:rsidRPr="00320569" w:rsidRDefault="00930596" w:rsidP="00930596">
      <w:pPr>
        <w:spacing w:line="240" w:lineRule="auto"/>
        <w:ind w:firstLine="450"/>
        <w:jc w:val="center"/>
        <w:rPr>
          <w:rFonts w:ascii="Times New Roman" w:hAnsi="Times New Roman" w:cs="Times New Roman"/>
          <w:sz w:val="28"/>
          <w:szCs w:val="28"/>
          <w:lang w:val="uk-UA"/>
        </w:rPr>
      </w:pPr>
      <w:r w:rsidRPr="00320569">
        <w:rPr>
          <w:rFonts w:ascii="Times New Roman" w:hAnsi="Times New Roman" w:cs="Times New Roman"/>
          <w:sz w:val="28"/>
          <w:szCs w:val="28"/>
        </w:rPr>
        <w:t>Параграф 2. Здійснення контролю за виконанням документів</w:t>
      </w:r>
    </w:p>
    <w:p w:rsidR="00930596" w:rsidRPr="00320569" w:rsidRDefault="00930596" w:rsidP="00267AB3">
      <w:pPr>
        <w:tabs>
          <w:tab w:val="left" w:pos="7655"/>
        </w:tabs>
        <w:spacing w:after="0" w:line="240" w:lineRule="auto"/>
        <w:ind w:firstLine="709"/>
        <w:jc w:val="both"/>
        <w:rPr>
          <w:rFonts w:ascii="Times New Roman" w:hAnsi="Times New Roman" w:cs="Times New Roman"/>
          <w:sz w:val="28"/>
          <w:szCs w:val="28"/>
          <w:lang w:val="uk-UA"/>
        </w:rPr>
      </w:pPr>
      <w:r w:rsidRPr="00320569">
        <w:rPr>
          <w:rFonts w:ascii="Times New Roman" w:hAnsi="Times New Roman" w:cs="Times New Roman"/>
          <w:sz w:val="28"/>
          <w:szCs w:val="28"/>
        </w:rPr>
        <w:t>2.1. Контроль за виконанням здійснюється стосовно зареєстрованих документів, у яких установлено завдання або які містять п</w:t>
      </w:r>
      <w:r w:rsidR="00267AB3">
        <w:rPr>
          <w:rFonts w:ascii="Times New Roman" w:hAnsi="Times New Roman" w:cs="Times New Roman"/>
          <w:sz w:val="28"/>
          <w:szCs w:val="28"/>
        </w:rPr>
        <w:t>итання, що потребують вирішення</w:t>
      </w:r>
      <w:r w:rsidR="00267AB3">
        <w:rPr>
          <w:rFonts w:ascii="Times New Roman" w:hAnsi="Times New Roman" w:cs="Times New Roman"/>
          <w:sz w:val="28"/>
          <w:szCs w:val="28"/>
          <w:lang w:val="uk-UA"/>
        </w:rPr>
        <w:t>.</w:t>
      </w:r>
    </w:p>
    <w:p w:rsidR="00930596" w:rsidRPr="00320569" w:rsidRDefault="00930596" w:rsidP="00930596">
      <w:pPr>
        <w:tabs>
          <w:tab w:val="left" w:pos="7655"/>
        </w:tabs>
        <w:spacing w:after="0" w:line="240" w:lineRule="auto"/>
        <w:ind w:firstLine="709"/>
        <w:jc w:val="both"/>
        <w:rPr>
          <w:rFonts w:ascii="Times New Roman" w:hAnsi="Times New Roman" w:cs="Times New Roman"/>
          <w:sz w:val="28"/>
          <w:szCs w:val="28"/>
          <w:lang w:val="uk-UA"/>
        </w:rPr>
      </w:pPr>
      <w:r w:rsidRPr="00320569">
        <w:rPr>
          <w:rFonts w:ascii="Times New Roman" w:hAnsi="Times New Roman" w:cs="Times New Roman"/>
          <w:sz w:val="28"/>
          <w:szCs w:val="28"/>
          <w:lang w:val="uk-UA"/>
        </w:rPr>
        <w:t xml:space="preserve">2.2. Обов'язковому контролю підлягає виконання завдань, визначених актами законодавства, </w:t>
      </w:r>
      <w:r w:rsidRPr="00320569">
        <w:rPr>
          <w:rFonts w:ascii="Times New Roman" w:hAnsi="Times New Roman" w:cs="Times New Roman"/>
          <w:bCs/>
          <w:sz w:val="28"/>
          <w:szCs w:val="28"/>
          <w:lang w:val="uk-UA"/>
        </w:rPr>
        <w:t xml:space="preserve">дорученнями Президента України, </w:t>
      </w:r>
      <w:r w:rsidRPr="00320569">
        <w:rPr>
          <w:rFonts w:ascii="Times New Roman" w:hAnsi="Times New Roman" w:cs="Times New Roman"/>
          <w:sz w:val="28"/>
          <w:szCs w:val="28"/>
          <w:lang w:val="uk-UA"/>
        </w:rPr>
        <w:t>документами Кабінету Міністрів України, розпорядженнями та дорученнями голів обласної і районної адміністрацій, розгляд звернень комітетів Верховної Ради України, запитів і звернень народних депутатів України, депутатів обласної і районної рад.</w:t>
      </w:r>
    </w:p>
    <w:p w:rsidR="00930596" w:rsidRDefault="00930596" w:rsidP="00930596">
      <w:pPr>
        <w:pStyle w:val="15"/>
        <w:widowControl w:val="0"/>
        <w:tabs>
          <w:tab w:val="left" w:pos="7655"/>
        </w:tabs>
        <w:ind w:firstLine="709"/>
        <w:jc w:val="both"/>
        <w:rPr>
          <w:rFonts w:ascii="Times New Roman" w:eastAsia="MS Mincho" w:hAnsi="Times New Roman" w:cs="Times New Roman"/>
          <w:sz w:val="28"/>
          <w:szCs w:val="28"/>
        </w:rPr>
      </w:pPr>
      <w:r w:rsidRPr="00320569">
        <w:rPr>
          <w:rFonts w:ascii="Times New Roman" w:hAnsi="Times New Roman" w:cs="Times New Roman"/>
          <w:sz w:val="28"/>
          <w:szCs w:val="28"/>
        </w:rPr>
        <w:t xml:space="preserve">2.3. </w:t>
      </w:r>
      <w:r w:rsidRPr="00320569">
        <w:rPr>
          <w:rFonts w:ascii="Times New Roman" w:eastAsia="MS Mincho" w:hAnsi="Times New Roman" w:cs="Times New Roman"/>
          <w:sz w:val="28"/>
          <w:szCs w:val="28"/>
        </w:rPr>
        <w:t xml:space="preserve">Контроль за ходом виконання актів законодавства, доручень Президента </w:t>
      </w:r>
      <w:r w:rsidRPr="00320569">
        <w:rPr>
          <w:rFonts w:ascii="Times New Roman" w:hAnsi="Times New Roman" w:cs="Times New Roman"/>
          <w:sz w:val="28"/>
          <w:szCs w:val="28"/>
        </w:rPr>
        <w:t>України, документів Кабінету Міністрів України, актів центральних органів виконавчої влади, розпоряджень (доручень) голів обласної і районної адміністрацій</w:t>
      </w:r>
      <w:r w:rsidRPr="00320569">
        <w:rPr>
          <w:rFonts w:ascii="Times New Roman" w:hAnsi="Times New Roman" w:cs="Times New Roman"/>
          <w:bCs/>
          <w:sz w:val="28"/>
          <w:szCs w:val="28"/>
        </w:rPr>
        <w:t>, а також за розглядом звернень комітетів Верховної Ради України, запитів і звернень народних депутатів України, депутатів обласної і районної рад</w:t>
      </w:r>
      <w:r w:rsidRPr="00320569">
        <w:rPr>
          <w:rFonts w:ascii="Times New Roman" w:hAnsi="Times New Roman" w:cs="Times New Roman"/>
          <w:sz w:val="28"/>
          <w:szCs w:val="28"/>
        </w:rPr>
        <w:t xml:space="preserve"> </w:t>
      </w:r>
      <w:r w:rsidRPr="00320569">
        <w:rPr>
          <w:rFonts w:ascii="Times New Roman" w:eastAsia="MS Mincho" w:hAnsi="Times New Roman" w:cs="Times New Roman"/>
          <w:sz w:val="28"/>
          <w:szCs w:val="28"/>
        </w:rPr>
        <w:t>здійснюється шляхом:</w:t>
      </w:r>
    </w:p>
    <w:p w:rsidR="00267AB3" w:rsidRPr="00320569" w:rsidRDefault="00267AB3" w:rsidP="00930596">
      <w:pPr>
        <w:pStyle w:val="15"/>
        <w:widowControl w:val="0"/>
        <w:tabs>
          <w:tab w:val="left" w:pos="7655"/>
        </w:tabs>
        <w:ind w:firstLine="709"/>
        <w:jc w:val="both"/>
        <w:rPr>
          <w:rFonts w:ascii="Times New Roman" w:eastAsia="MS Mincho" w:hAnsi="Times New Roman" w:cs="Times New Roman"/>
          <w:sz w:val="28"/>
          <w:szCs w:val="28"/>
        </w:rPr>
      </w:pPr>
    </w:p>
    <w:p w:rsidR="00930596" w:rsidRPr="00320569" w:rsidRDefault="00930596" w:rsidP="00930596">
      <w:pPr>
        <w:pStyle w:val="15"/>
        <w:widowControl w:val="0"/>
        <w:tabs>
          <w:tab w:val="left" w:pos="7655"/>
        </w:tabs>
        <w:ind w:firstLine="709"/>
        <w:jc w:val="both"/>
        <w:rPr>
          <w:rFonts w:ascii="Times New Roman" w:eastAsia="MS Mincho" w:hAnsi="Times New Roman" w:cs="Times New Roman"/>
          <w:sz w:val="28"/>
          <w:szCs w:val="28"/>
        </w:rPr>
      </w:pPr>
      <w:r w:rsidRPr="00320569">
        <w:rPr>
          <w:rFonts w:ascii="Times New Roman" w:eastAsia="MS Mincho" w:hAnsi="Times New Roman" w:cs="Times New Roman"/>
          <w:sz w:val="28"/>
          <w:szCs w:val="28"/>
        </w:rPr>
        <w:lastRenderedPageBreak/>
        <w:t>1) аналізу та узагальнення у визначені терміни письмової інформації про стан  виконання документів у цілому або окремих завдань, що надходять від виконавців;</w:t>
      </w:r>
    </w:p>
    <w:p w:rsidR="00930596" w:rsidRPr="00320569" w:rsidRDefault="00930596" w:rsidP="00930596">
      <w:pPr>
        <w:pStyle w:val="15"/>
        <w:widowControl w:val="0"/>
        <w:tabs>
          <w:tab w:val="left" w:pos="7655"/>
        </w:tabs>
        <w:ind w:firstLine="709"/>
        <w:jc w:val="both"/>
        <w:rPr>
          <w:rFonts w:ascii="Times New Roman" w:eastAsia="MS Mincho" w:hAnsi="Times New Roman" w:cs="Times New Roman"/>
          <w:sz w:val="28"/>
          <w:szCs w:val="28"/>
        </w:rPr>
      </w:pPr>
      <w:r w:rsidRPr="00320569">
        <w:rPr>
          <w:rFonts w:ascii="Times New Roman" w:eastAsia="MS Mincho" w:hAnsi="Times New Roman" w:cs="Times New Roman"/>
          <w:sz w:val="28"/>
          <w:szCs w:val="28"/>
        </w:rPr>
        <w:t>2) систематичного аналізу статистичних та інших даних, що характеризують стан виконання документів;</w:t>
      </w:r>
    </w:p>
    <w:p w:rsidR="00930596" w:rsidRPr="00320569" w:rsidRDefault="00930596" w:rsidP="00930596">
      <w:pPr>
        <w:pStyle w:val="15"/>
        <w:widowControl w:val="0"/>
        <w:tabs>
          <w:tab w:val="left" w:pos="7655"/>
        </w:tabs>
        <w:ind w:firstLine="709"/>
        <w:jc w:val="both"/>
        <w:rPr>
          <w:rFonts w:ascii="Times New Roman" w:eastAsia="MS Mincho" w:hAnsi="Times New Roman" w:cs="Times New Roman"/>
          <w:sz w:val="28"/>
          <w:szCs w:val="28"/>
        </w:rPr>
      </w:pPr>
      <w:r w:rsidRPr="00320569">
        <w:rPr>
          <w:rFonts w:ascii="Times New Roman" w:eastAsia="MS Mincho" w:hAnsi="Times New Roman" w:cs="Times New Roman"/>
          <w:sz w:val="28"/>
          <w:szCs w:val="28"/>
        </w:rPr>
        <w:t>3) періодичного проведення комплексної або цільової перевірки організації та стану виконання завдань безпосередньо на місцях;</w:t>
      </w:r>
    </w:p>
    <w:p w:rsidR="00930596" w:rsidRPr="00320569" w:rsidRDefault="00930596" w:rsidP="00930596">
      <w:pPr>
        <w:pStyle w:val="15"/>
        <w:widowControl w:val="0"/>
        <w:tabs>
          <w:tab w:val="left" w:pos="7655"/>
        </w:tabs>
        <w:ind w:firstLine="709"/>
        <w:jc w:val="both"/>
        <w:rPr>
          <w:rFonts w:ascii="Times New Roman" w:eastAsia="MS Mincho" w:hAnsi="Times New Roman" w:cs="Times New Roman"/>
          <w:sz w:val="28"/>
          <w:szCs w:val="28"/>
        </w:rPr>
      </w:pPr>
      <w:r w:rsidRPr="00320569">
        <w:rPr>
          <w:rFonts w:ascii="Times New Roman" w:eastAsia="MS Mincho" w:hAnsi="Times New Roman" w:cs="Times New Roman"/>
          <w:sz w:val="28"/>
          <w:szCs w:val="28"/>
        </w:rPr>
        <w:t>4) розгляду питань діяльності (заслуховування звіту) виконавців на засіданнях колегії, нарадах у голови адміністрації, його заступників, керівника апарату (відповідно до розподілу обов'язків).</w:t>
      </w:r>
    </w:p>
    <w:p w:rsidR="00930596" w:rsidRPr="00320569" w:rsidRDefault="00930596" w:rsidP="00930596">
      <w:pPr>
        <w:pStyle w:val="210"/>
        <w:widowControl w:val="0"/>
        <w:tabs>
          <w:tab w:val="left" w:pos="7655"/>
        </w:tabs>
        <w:ind w:firstLine="709"/>
        <w:rPr>
          <w:szCs w:val="28"/>
        </w:rPr>
      </w:pPr>
      <w:r w:rsidRPr="00320569">
        <w:rPr>
          <w:szCs w:val="28"/>
        </w:rPr>
        <w:t xml:space="preserve">2.4. Для здійснення контролю за виконанням актів законодавства, </w:t>
      </w:r>
      <w:r w:rsidRPr="00320569">
        <w:rPr>
          <w:bCs/>
          <w:szCs w:val="28"/>
        </w:rPr>
        <w:t xml:space="preserve">доручень Президента України, </w:t>
      </w:r>
      <w:r w:rsidRPr="00320569">
        <w:rPr>
          <w:szCs w:val="28"/>
        </w:rPr>
        <w:t>документів Кабінету Міністрів України,</w:t>
      </w:r>
      <w:r w:rsidRPr="00320569">
        <w:rPr>
          <w:bCs/>
          <w:szCs w:val="28"/>
        </w:rPr>
        <w:t xml:space="preserve"> актів центральних органів виконавчої влади, розпоряджень (доручень)</w:t>
      </w:r>
      <w:r w:rsidRPr="00320569">
        <w:rPr>
          <w:szCs w:val="28"/>
        </w:rPr>
        <w:t xml:space="preserve"> голів обласної і районної адміністрацій</w:t>
      </w:r>
      <w:r w:rsidRPr="00320569">
        <w:rPr>
          <w:bCs/>
          <w:szCs w:val="28"/>
        </w:rPr>
        <w:t>, а також за розглядом звернень комітетів Верховної Ради України, запитів і звернень народних депутатів України, депутатів обласної і районної рад</w:t>
      </w:r>
      <w:r w:rsidRPr="00320569">
        <w:rPr>
          <w:szCs w:val="28"/>
        </w:rPr>
        <w:t xml:space="preserve"> при необхідності розробляється план контролю, в якому визначаються:</w:t>
      </w:r>
    </w:p>
    <w:p w:rsidR="00930596" w:rsidRPr="00320569" w:rsidRDefault="00930596" w:rsidP="00930596">
      <w:pPr>
        <w:pStyle w:val="210"/>
        <w:widowControl w:val="0"/>
        <w:tabs>
          <w:tab w:val="left" w:pos="7655"/>
        </w:tabs>
        <w:ind w:firstLine="709"/>
        <w:rPr>
          <w:szCs w:val="28"/>
        </w:rPr>
      </w:pPr>
      <w:r w:rsidRPr="00320569">
        <w:rPr>
          <w:szCs w:val="28"/>
        </w:rPr>
        <w:t>1)  шляхи контролю;</w:t>
      </w:r>
    </w:p>
    <w:p w:rsidR="00930596" w:rsidRPr="00320569" w:rsidRDefault="00930596" w:rsidP="00930596">
      <w:pPr>
        <w:pStyle w:val="210"/>
        <w:widowControl w:val="0"/>
        <w:tabs>
          <w:tab w:val="left" w:pos="7655"/>
        </w:tabs>
        <w:ind w:firstLine="709"/>
        <w:rPr>
          <w:szCs w:val="28"/>
        </w:rPr>
      </w:pPr>
      <w:r w:rsidRPr="00320569">
        <w:rPr>
          <w:szCs w:val="28"/>
        </w:rPr>
        <w:t xml:space="preserve">2)  проміжні контрольні строки виконання завдань; </w:t>
      </w:r>
    </w:p>
    <w:p w:rsidR="00930596" w:rsidRPr="00320569" w:rsidRDefault="00930596" w:rsidP="00930596">
      <w:pPr>
        <w:pStyle w:val="210"/>
        <w:widowControl w:val="0"/>
        <w:tabs>
          <w:tab w:val="left" w:pos="7655"/>
        </w:tabs>
        <w:ind w:firstLine="709"/>
        <w:rPr>
          <w:szCs w:val="28"/>
        </w:rPr>
      </w:pPr>
      <w:r w:rsidRPr="00320569">
        <w:rPr>
          <w:szCs w:val="28"/>
        </w:rPr>
        <w:t xml:space="preserve">3) структурні підрозділи адміністрації, що відповідають за організацію виконання окремих завдань; </w:t>
      </w:r>
    </w:p>
    <w:p w:rsidR="00930596" w:rsidRPr="00320569" w:rsidRDefault="00930596" w:rsidP="00930596">
      <w:pPr>
        <w:pStyle w:val="210"/>
        <w:widowControl w:val="0"/>
        <w:tabs>
          <w:tab w:val="left" w:pos="7655"/>
        </w:tabs>
        <w:ind w:firstLine="709"/>
        <w:rPr>
          <w:szCs w:val="28"/>
        </w:rPr>
      </w:pPr>
      <w:r w:rsidRPr="00320569">
        <w:rPr>
          <w:szCs w:val="28"/>
        </w:rPr>
        <w:t xml:space="preserve">4) структурний підрозділ, який забезпечує координацію роботи з організації контролю за виконанням документа в цілому.  </w:t>
      </w:r>
    </w:p>
    <w:p w:rsidR="00930596" w:rsidRPr="00320569" w:rsidRDefault="00930596" w:rsidP="00930596">
      <w:pPr>
        <w:pStyle w:val="210"/>
        <w:widowControl w:val="0"/>
        <w:tabs>
          <w:tab w:val="left" w:pos="7655"/>
        </w:tabs>
        <w:ind w:firstLine="709"/>
        <w:rPr>
          <w:iCs/>
          <w:szCs w:val="28"/>
        </w:rPr>
      </w:pPr>
      <w:r w:rsidRPr="00320569">
        <w:rPr>
          <w:szCs w:val="28"/>
        </w:rPr>
        <w:t>2.5. Проект плану контролю готує структурний підрозділ адміністрації, що забезпечує загальну координацію роботи та подає його на затвердження заступнику голови, керівнику апарату (відповідно до розподілу обов'язків). План контролю зберігається в контрольній справі заступника голови, керівника апарату, копія – у контрольній справі структурного підрозділу адміністрації, що є безпосереднім виконавцем</w:t>
      </w:r>
      <w:r w:rsidRPr="00320569">
        <w:rPr>
          <w:iCs/>
          <w:szCs w:val="28"/>
        </w:rPr>
        <w:t>.</w:t>
      </w:r>
    </w:p>
    <w:p w:rsidR="00930596" w:rsidRPr="00320569" w:rsidRDefault="00930596" w:rsidP="00930596">
      <w:pPr>
        <w:pStyle w:val="210"/>
        <w:widowControl w:val="0"/>
        <w:tabs>
          <w:tab w:val="left" w:pos="7655"/>
        </w:tabs>
        <w:ind w:firstLine="709"/>
        <w:rPr>
          <w:iCs/>
          <w:sz w:val="16"/>
          <w:szCs w:val="16"/>
        </w:rPr>
      </w:pPr>
    </w:p>
    <w:p w:rsidR="00930596" w:rsidRPr="00320569" w:rsidRDefault="00930596" w:rsidP="00930596">
      <w:pPr>
        <w:pStyle w:val="210"/>
        <w:widowControl w:val="0"/>
        <w:tabs>
          <w:tab w:val="left" w:pos="7655"/>
        </w:tabs>
        <w:jc w:val="center"/>
        <w:rPr>
          <w:iCs/>
          <w:szCs w:val="28"/>
        </w:rPr>
      </w:pPr>
      <w:r w:rsidRPr="00320569">
        <w:rPr>
          <w:iCs/>
          <w:szCs w:val="28"/>
        </w:rPr>
        <w:t>Параграф 3. Здійснення контрольних повноважень загальним відділом</w:t>
      </w:r>
    </w:p>
    <w:p w:rsidR="00930596" w:rsidRPr="00320569" w:rsidRDefault="00930596" w:rsidP="00930596">
      <w:pPr>
        <w:pStyle w:val="210"/>
        <w:widowControl w:val="0"/>
        <w:tabs>
          <w:tab w:val="left" w:pos="7655"/>
        </w:tabs>
        <w:ind w:firstLine="709"/>
        <w:rPr>
          <w:iCs/>
          <w:sz w:val="16"/>
          <w:szCs w:val="16"/>
        </w:rPr>
      </w:pPr>
    </w:p>
    <w:p w:rsidR="00930596" w:rsidRPr="00320569" w:rsidRDefault="00930596" w:rsidP="00930596">
      <w:pPr>
        <w:pStyle w:val="15"/>
        <w:widowControl w:val="0"/>
        <w:tabs>
          <w:tab w:val="left" w:pos="7655"/>
        </w:tabs>
        <w:ind w:firstLine="709"/>
        <w:jc w:val="both"/>
        <w:rPr>
          <w:rFonts w:ascii="Times New Roman" w:hAnsi="Times New Roman" w:cs="Times New Roman"/>
          <w:sz w:val="28"/>
          <w:szCs w:val="28"/>
        </w:rPr>
      </w:pPr>
      <w:r w:rsidRPr="00320569">
        <w:rPr>
          <w:rFonts w:ascii="Times New Roman" w:hAnsi="Times New Roman" w:cs="Times New Roman"/>
          <w:sz w:val="28"/>
          <w:szCs w:val="28"/>
        </w:rPr>
        <w:t>3.1. Загальний відділ відповідно до покладених на нього завдань здійснює облік, контроль, перевірку та аналіз стану виконання заступниками голови, керівником апарату структурними підрозділами адміністрації, територіальними органами центральних органів виконавчої влади в районі, виконавчими органами місцевого самоврядування в частині здійснення ними делегованих повноважень органів виконавчої влади, завдань, визначених розпорядчими документами, а також аналіз причин порушення строків виконання документів і внесення пропозицій щодо їх усунення.</w:t>
      </w:r>
    </w:p>
    <w:p w:rsidR="00930596" w:rsidRPr="00320569" w:rsidRDefault="00930596" w:rsidP="00930596">
      <w:pPr>
        <w:pStyle w:val="15"/>
        <w:widowControl w:val="0"/>
        <w:tabs>
          <w:tab w:val="left" w:pos="7655"/>
        </w:tabs>
        <w:ind w:firstLine="709"/>
        <w:jc w:val="both"/>
        <w:rPr>
          <w:rFonts w:ascii="Times New Roman" w:hAnsi="Times New Roman" w:cs="Times New Roman"/>
          <w:sz w:val="28"/>
          <w:szCs w:val="28"/>
        </w:rPr>
      </w:pPr>
      <w:r w:rsidRPr="00320569">
        <w:rPr>
          <w:rFonts w:ascii="Times New Roman" w:hAnsi="Times New Roman" w:cs="Times New Roman"/>
          <w:sz w:val="28"/>
          <w:szCs w:val="28"/>
        </w:rPr>
        <w:t>3.2. Основні функції сектору контролю:</w:t>
      </w:r>
    </w:p>
    <w:p w:rsidR="00930596" w:rsidRPr="00320569" w:rsidRDefault="00930596" w:rsidP="00930596">
      <w:pPr>
        <w:pStyle w:val="HTML"/>
        <w:widowControl w:val="0"/>
        <w:ind w:right="-5" w:firstLine="709"/>
        <w:jc w:val="both"/>
        <w:rPr>
          <w:rFonts w:ascii="Times New Roman" w:hAnsi="Times New Roman"/>
          <w:color w:val="auto"/>
          <w:sz w:val="28"/>
          <w:szCs w:val="28"/>
          <w:lang w:val="uk-UA"/>
        </w:rPr>
      </w:pPr>
      <w:r w:rsidRPr="00320569">
        <w:rPr>
          <w:rFonts w:ascii="Times New Roman" w:hAnsi="Times New Roman"/>
          <w:color w:val="auto"/>
          <w:sz w:val="28"/>
          <w:szCs w:val="28"/>
          <w:lang w:val="uk-UA"/>
        </w:rPr>
        <w:t>1) отримує через загальний відділ копію контрольного документа з резолюцією голови адміністрації або особи, яка виконує його обов’язки;</w:t>
      </w:r>
    </w:p>
    <w:p w:rsidR="00930596" w:rsidRDefault="00930596" w:rsidP="00930596">
      <w:pPr>
        <w:pStyle w:val="HTML"/>
        <w:widowControl w:val="0"/>
        <w:ind w:right="-5" w:firstLine="709"/>
        <w:jc w:val="both"/>
        <w:rPr>
          <w:rFonts w:ascii="Times New Roman" w:hAnsi="Times New Roman"/>
          <w:color w:val="auto"/>
          <w:sz w:val="28"/>
          <w:szCs w:val="28"/>
          <w:lang w:val="uk-UA"/>
        </w:rPr>
      </w:pPr>
      <w:r w:rsidRPr="00320569">
        <w:rPr>
          <w:rFonts w:ascii="Times New Roman" w:hAnsi="Times New Roman"/>
          <w:color w:val="auto"/>
          <w:sz w:val="28"/>
          <w:szCs w:val="28"/>
          <w:lang w:val="uk-UA"/>
        </w:rPr>
        <w:t>2) опрацьовує документ, встановлює контрольні терміни інформування по кожному окремому завданню, а також посадову особу чи орган влади, який необхідно інформувати;</w:t>
      </w:r>
    </w:p>
    <w:p w:rsidR="00267AB3" w:rsidRDefault="00267AB3" w:rsidP="00930596">
      <w:pPr>
        <w:pStyle w:val="HTML"/>
        <w:widowControl w:val="0"/>
        <w:ind w:right="-5" w:firstLine="709"/>
        <w:jc w:val="both"/>
        <w:rPr>
          <w:rFonts w:ascii="Times New Roman" w:hAnsi="Times New Roman"/>
          <w:color w:val="auto"/>
          <w:sz w:val="28"/>
          <w:szCs w:val="28"/>
          <w:lang w:val="uk-UA"/>
        </w:rPr>
      </w:pPr>
    </w:p>
    <w:p w:rsidR="00267AB3" w:rsidRPr="00320569" w:rsidRDefault="00267AB3" w:rsidP="00930596">
      <w:pPr>
        <w:pStyle w:val="HTML"/>
        <w:widowControl w:val="0"/>
        <w:ind w:right="-5" w:firstLine="709"/>
        <w:jc w:val="both"/>
        <w:rPr>
          <w:rFonts w:ascii="Times New Roman" w:hAnsi="Times New Roman"/>
          <w:color w:val="auto"/>
          <w:sz w:val="28"/>
          <w:szCs w:val="28"/>
          <w:lang w:val="uk-UA"/>
        </w:rPr>
      </w:pPr>
    </w:p>
    <w:p w:rsidR="00930596" w:rsidRPr="00320569" w:rsidRDefault="00930596" w:rsidP="00930596">
      <w:pPr>
        <w:pStyle w:val="HTML"/>
        <w:widowControl w:val="0"/>
        <w:ind w:right="-5" w:firstLine="709"/>
        <w:jc w:val="both"/>
        <w:rPr>
          <w:rFonts w:ascii="Times New Roman" w:hAnsi="Times New Roman"/>
          <w:color w:val="auto"/>
          <w:sz w:val="28"/>
          <w:szCs w:val="28"/>
          <w:lang w:val="uk-UA"/>
        </w:rPr>
      </w:pPr>
      <w:r w:rsidRPr="00320569">
        <w:rPr>
          <w:rFonts w:ascii="Times New Roman" w:hAnsi="Times New Roman"/>
          <w:color w:val="auto"/>
          <w:sz w:val="28"/>
          <w:szCs w:val="28"/>
          <w:lang w:val="uk-UA"/>
        </w:rPr>
        <w:lastRenderedPageBreak/>
        <w:t>3) формує електронну базу даних контрольних документів, класифікує їх за заступниками голови, керівником апарату, типами документів, безпосередніми виконавцями та контрольними термінами;</w:t>
      </w:r>
    </w:p>
    <w:p w:rsidR="00930596" w:rsidRPr="00320569" w:rsidRDefault="00930596" w:rsidP="00930596">
      <w:pPr>
        <w:pStyle w:val="HTML"/>
        <w:widowControl w:val="0"/>
        <w:ind w:right="-5" w:firstLine="709"/>
        <w:jc w:val="both"/>
        <w:rPr>
          <w:rFonts w:ascii="Times New Roman" w:hAnsi="Times New Roman"/>
          <w:color w:val="auto"/>
          <w:sz w:val="28"/>
          <w:szCs w:val="28"/>
          <w:lang w:val="uk-UA"/>
        </w:rPr>
      </w:pPr>
      <w:r w:rsidRPr="00320569">
        <w:rPr>
          <w:rFonts w:ascii="Times New Roman" w:hAnsi="Times New Roman"/>
          <w:color w:val="auto"/>
          <w:sz w:val="28"/>
          <w:szCs w:val="28"/>
          <w:lang w:val="uk-UA"/>
        </w:rPr>
        <w:t xml:space="preserve">4) готує контрольні справи окремо по кожному типу документів. Якщо стосовно одного завдання на контролі перебувають декілька документів, то вони об’єднуються в окремий блок і контролюються узгоджено, однак контрольна справа заводиться на кожен документ окремо. Контрольна справа на розпорядження і доручення голови адміністрації містить копію розпорядження (доручення), копії інформацій (проміжні та підсумкові) за підписом заступника голови, керівника апарату (відповідно до розподілу обов'язків), на адресу голови адміністрації щодо виконання зазначених у документі завдань, матеріали перевірок, нарад, у разі потреби – заходи, аналітично-звітні й статистичні дані тощо. Контрольна справа на документи органів влади вищого рівня містить копію документа з резолюцією голови адміністрації, копію інформації з другого екземпляра оригіналу (з візами відповідальних за виконання та безпосередніх виконавців) за підписом голови адміністрації на адресу органу влади вищого рівня  щодо виконання зазначених у документі завдань, матеріали перевірок, аналітично-звітні, статистичні дані тощо. Якщо на виконання видано власний розпорядчий документ, то в графі «відмітки про виконання» вказується його дата і номер, а сам документ контролюється узгоджено з документом органу влади вищого рівня. </w:t>
      </w:r>
    </w:p>
    <w:p w:rsidR="00930596" w:rsidRPr="00320569" w:rsidRDefault="00930596" w:rsidP="00930596">
      <w:pPr>
        <w:pStyle w:val="HTML"/>
        <w:widowControl w:val="0"/>
        <w:ind w:right="-5" w:firstLine="709"/>
        <w:jc w:val="both"/>
        <w:rPr>
          <w:rFonts w:ascii="Times New Roman" w:hAnsi="Times New Roman"/>
          <w:color w:val="auto"/>
          <w:sz w:val="28"/>
          <w:szCs w:val="28"/>
          <w:lang w:val="uk-UA"/>
        </w:rPr>
      </w:pPr>
      <w:r w:rsidRPr="00320569">
        <w:rPr>
          <w:rFonts w:ascii="Times New Roman" w:hAnsi="Times New Roman"/>
          <w:color w:val="auto"/>
          <w:sz w:val="28"/>
          <w:szCs w:val="28"/>
          <w:lang w:val="uk-UA"/>
        </w:rPr>
        <w:t>5) формує контрольну картотеку, яка систематизується за датами виконання документів, а в межах кожної дати – за виконавцями;</w:t>
      </w:r>
    </w:p>
    <w:p w:rsidR="00930596" w:rsidRPr="00320569" w:rsidRDefault="00930596" w:rsidP="00930596">
      <w:pPr>
        <w:pStyle w:val="a8"/>
        <w:widowControl w:val="0"/>
        <w:tabs>
          <w:tab w:val="left" w:pos="7655"/>
        </w:tabs>
        <w:ind w:firstLine="709"/>
      </w:pPr>
      <w:r w:rsidRPr="00320569">
        <w:t xml:space="preserve">6) готує щомісяця в електронному варіанті плани-графіки заступникам голови, керівнику апарату, щодо строків виконання та інформування; </w:t>
      </w:r>
    </w:p>
    <w:p w:rsidR="00930596" w:rsidRPr="00320569" w:rsidRDefault="00930596" w:rsidP="00930596">
      <w:pPr>
        <w:pStyle w:val="a8"/>
        <w:widowControl w:val="0"/>
        <w:tabs>
          <w:tab w:val="left" w:pos="-1260"/>
          <w:tab w:val="left" w:pos="7655"/>
        </w:tabs>
        <w:autoSpaceDE w:val="0"/>
        <w:ind w:firstLine="709"/>
      </w:pPr>
      <w:r w:rsidRPr="00320569">
        <w:t>7) проводить випереджувальний моніторинг строків виконання контрольованих документів, а в разі неможливості їх додержання своєчасно інформує голову адміністрації, заступників голови, керівника апарату (відповідно до розподілу обов'язків), та на основі їх обґрунтованого  подання вносить голові адміністрації пропозиції щодо продовження терміну;</w:t>
      </w:r>
    </w:p>
    <w:p w:rsidR="00930596" w:rsidRPr="00320569" w:rsidRDefault="00930596" w:rsidP="00930596">
      <w:pPr>
        <w:pStyle w:val="a8"/>
        <w:widowControl w:val="0"/>
        <w:tabs>
          <w:tab w:val="left" w:pos="-1260"/>
          <w:tab w:val="left" w:pos="7655"/>
        </w:tabs>
        <w:autoSpaceDE w:val="0"/>
        <w:ind w:firstLine="709"/>
      </w:pPr>
      <w:r w:rsidRPr="00320569">
        <w:t>8) готує для голови адміністрації інформаційно-аналітичні матеріали щодо стану виконавської дисципліни, веде реєстр невиконаних або виконаних з порушеннями термінів документів;</w:t>
      </w:r>
    </w:p>
    <w:p w:rsidR="00930596" w:rsidRPr="00320569" w:rsidRDefault="00930596" w:rsidP="00930596">
      <w:pPr>
        <w:pStyle w:val="a8"/>
        <w:widowControl w:val="0"/>
        <w:tabs>
          <w:tab w:val="left" w:pos="-1800"/>
          <w:tab w:val="left" w:pos="-1260"/>
          <w:tab w:val="left" w:pos="7655"/>
        </w:tabs>
        <w:autoSpaceDE w:val="0"/>
        <w:ind w:firstLine="709"/>
      </w:pPr>
      <w:r w:rsidRPr="00320569">
        <w:t>9) готує матеріали про стан виконавської дисципліни для розгляду на засіданнях колегії або нарадах. Надає пропозиції про притягнення до відповідальності посадових осіб, з вини яких порушені строки виконання, не виконані або виконані неповністю завдання;</w:t>
      </w:r>
    </w:p>
    <w:p w:rsidR="00930596" w:rsidRPr="00320569" w:rsidRDefault="00930596" w:rsidP="00930596">
      <w:pPr>
        <w:pStyle w:val="HTML"/>
        <w:widowControl w:val="0"/>
        <w:ind w:right="-5" w:firstLine="709"/>
        <w:jc w:val="both"/>
        <w:rPr>
          <w:rFonts w:ascii="Times New Roman" w:hAnsi="Times New Roman"/>
          <w:color w:val="auto"/>
          <w:sz w:val="28"/>
          <w:szCs w:val="28"/>
          <w:lang w:val="uk-UA"/>
        </w:rPr>
      </w:pPr>
      <w:r w:rsidRPr="00320569">
        <w:rPr>
          <w:rFonts w:ascii="Times New Roman" w:hAnsi="Times New Roman"/>
          <w:color w:val="auto"/>
          <w:sz w:val="28"/>
          <w:szCs w:val="28"/>
          <w:lang w:val="uk-UA"/>
        </w:rPr>
        <w:t>10) проводить планові та оперативні (за дорученням керівництва) перевірки стану справ на місцях, здійснює функції аудиту відповідно до вимог ДСТУ 9001:2001 «Система управління якістю. Вимоги » та Методики процесу аудиту;</w:t>
      </w:r>
    </w:p>
    <w:p w:rsidR="00930596" w:rsidRPr="00320569" w:rsidRDefault="00930596" w:rsidP="00930596">
      <w:pPr>
        <w:pStyle w:val="HTML"/>
        <w:widowControl w:val="0"/>
        <w:ind w:right="-5" w:firstLine="709"/>
        <w:jc w:val="both"/>
        <w:rPr>
          <w:rFonts w:ascii="Times New Roman" w:hAnsi="Times New Roman"/>
          <w:color w:val="auto"/>
          <w:sz w:val="28"/>
          <w:szCs w:val="28"/>
          <w:lang w:val="uk-UA"/>
        </w:rPr>
      </w:pPr>
      <w:r w:rsidRPr="00320569">
        <w:rPr>
          <w:rFonts w:ascii="Times New Roman" w:hAnsi="Times New Roman"/>
          <w:color w:val="auto"/>
          <w:sz w:val="28"/>
          <w:szCs w:val="28"/>
          <w:lang w:val="uk-UA"/>
        </w:rPr>
        <w:t>11) проводить «День контролю» у виконавчих органах сільських, селищних рад з детальним вивченням системи організації контролю, установленням причин порушень та наданням методичної допомоги щодо їх усунення (організація проведення заходу затверджується відповідним розпорядженням голови адміністрації);</w:t>
      </w:r>
    </w:p>
    <w:p w:rsidR="00930596" w:rsidRPr="00320569" w:rsidRDefault="00930596" w:rsidP="00930596">
      <w:pPr>
        <w:pStyle w:val="HTML"/>
        <w:widowControl w:val="0"/>
        <w:ind w:right="-5" w:firstLine="709"/>
        <w:jc w:val="both"/>
        <w:rPr>
          <w:rFonts w:ascii="Times New Roman" w:hAnsi="Times New Roman"/>
          <w:color w:val="auto"/>
          <w:sz w:val="28"/>
          <w:szCs w:val="28"/>
          <w:lang w:val="uk-UA"/>
        </w:rPr>
      </w:pPr>
      <w:r w:rsidRPr="00320569">
        <w:rPr>
          <w:rFonts w:ascii="Times New Roman" w:hAnsi="Times New Roman"/>
          <w:color w:val="auto"/>
          <w:sz w:val="28"/>
          <w:szCs w:val="28"/>
          <w:lang w:val="uk-UA"/>
        </w:rPr>
        <w:lastRenderedPageBreak/>
        <w:t>12) готує і вносить керівництву пропозиції щодо залучення інших контролюючих органів, відповідних фахівців (експертів) органів виконавчої влади, органів місцевого самоврядування, представників аудиторських та експертних комісій, працівників підприємств, установ, організацій (за згодою) для проведення перевірок відповідно до чинного законодавства і вжиття необхідних заходів для оперативного усунення виявлених недоліків у виконанні документів та роботі з реагування на запити і звернення народних депутатів України, депутатів обласної і районної  рад;</w:t>
      </w:r>
    </w:p>
    <w:p w:rsidR="00930596" w:rsidRPr="00320569" w:rsidRDefault="00930596" w:rsidP="00930596">
      <w:pPr>
        <w:pStyle w:val="HTML"/>
        <w:widowControl w:val="0"/>
        <w:ind w:right="-5" w:firstLine="709"/>
        <w:jc w:val="both"/>
        <w:rPr>
          <w:rFonts w:ascii="Times New Roman" w:hAnsi="Times New Roman"/>
          <w:color w:val="auto"/>
          <w:sz w:val="28"/>
          <w:szCs w:val="28"/>
          <w:lang w:val="uk-UA"/>
        </w:rPr>
      </w:pPr>
      <w:r w:rsidRPr="00320569">
        <w:rPr>
          <w:rFonts w:ascii="Times New Roman" w:hAnsi="Times New Roman"/>
          <w:color w:val="auto"/>
          <w:sz w:val="28"/>
          <w:szCs w:val="28"/>
          <w:lang w:val="uk-UA"/>
        </w:rPr>
        <w:t>13) вносить у встановленому порядку пропозиції та готує проекти розпоряджень голови адміністрації щодо зняття з контролю виконаних документів.</w:t>
      </w:r>
    </w:p>
    <w:p w:rsidR="00930596" w:rsidRPr="00320569" w:rsidRDefault="00930596" w:rsidP="00930596">
      <w:pPr>
        <w:pStyle w:val="HTML"/>
        <w:widowControl w:val="0"/>
        <w:ind w:right="-5" w:firstLine="709"/>
        <w:jc w:val="both"/>
        <w:rPr>
          <w:rFonts w:ascii="Times New Roman" w:hAnsi="Times New Roman"/>
          <w:color w:val="auto"/>
          <w:sz w:val="16"/>
          <w:szCs w:val="16"/>
          <w:lang w:val="uk-UA"/>
        </w:rPr>
      </w:pPr>
    </w:p>
    <w:p w:rsidR="00930596" w:rsidRPr="00320569" w:rsidRDefault="00930596" w:rsidP="00930596">
      <w:pPr>
        <w:pStyle w:val="210"/>
        <w:widowControl w:val="0"/>
        <w:tabs>
          <w:tab w:val="left" w:pos="7655"/>
        </w:tabs>
        <w:jc w:val="center"/>
        <w:rPr>
          <w:iCs/>
          <w:szCs w:val="28"/>
        </w:rPr>
      </w:pPr>
      <w:r w:rsidRPr="00320569">
        <w:rPr>
          <w:iCs/>
          <w:szCs w:val="28"/>
        </w:rPr>
        <w:t>Параграф 4. Здійснення контрольних повноважень заступниками голови, керівником апарату адміністрації</w:t>
      </w:r>
    </w:p>
    <w:p w:rsidR="00930596" w:rsidRPr="00320569" w:rsidRDefault="00930596" w:rsidP="00930596">
      <w:pPr>
        <w:pStyle w:val="HTML"/>
        <w:widowControl w:val="0"/>
        <w:ind w:right="-5" w:firstLine="709"/>
        <w:jc w:val="both"/>
        <w:rPr>
          <w:rFonts w:ascii="Times New Roman" w:hAnsi="Times New Roman"/>
          <w:color w:val="auto"/>
          <w:sz w:val="16"/>
          <w:szCs w:val="16"/>
          <w:lang w:val="uk-UA"/>
        </w:rPr>
      </w:pPr>
    </w:p>
    <w:p w:rsidR="00930596" w:rsidRPr="00320569" w:rsidRDefault="00930596" w:rsidP="00930596">
      <w:pPr>
        <w:pStyle w:val="a8"/>
        <w:widowControl w:val="0"/>
        <w:tabs>
          <w:tab w:val="left" w:pos="7655"/>
        </w:tabs>
        <w:ind w:firstLine="709"/>
      </w:pPr>
      <w:r w:rsidRPr="00320569">
        <w:rPr>
          <w:bCs/>
        </w:rPr>
        <w:t xml:space="preserve">4.1. Заступники голови, </w:t>
      </w:r>
      <w:r w:rsidRPr="00320569">
        <w:rPr>
          <w:iCs/>
        </w:rPr>
        <w:t>керівник апарату (</w:t>
      </w:r>
      <w:r w:rsidRPr="00320569">
        <w:t>згідно з розподілом обов’язків)</w:t>
      </w:r>
      <w:r w:rsidRPr="00320569">
        <w:rPr>
          <w:bCs/>
        </w:rPr>
        <w:t xml:space="preserve">, несуть відповідальність за організацію виконання </w:t>
      </w:r>
      <w:r w:rsidRPr="00320569">
        <w:rPr>
          <w:rFonts w:eastAsia="MS Mincho"/>
        </w:rPr>
        <w:t xml:space="preserve">актів законодавства, доручень Президента України, </w:t>
      </w:r>
      <w:r w:rsidRPr="00320569">
        <w:t>документів Кабінету Міністрів України,</w:t>
      </w:r>
      <w:r w:rsidRPr="00320569">
        <w:rPr>
          <w:bCs/>
        </w:rPr>
        <w:t xml:space="preserve"> актів центральних органів виконавчої влади, розпоряджень (доручень) голів обласної і районних адміністрацій, звернень комітетів Верховної Ради України, запитів і звернень народних депутатів України, депутатів обласної і районної рад</w:t>
      </w:r>
      <w:r w:rsidRPr="00320569">
        <w:t xml:space="preserve"> і забезпечують їх фактичне виконання, а саме:</w:t>
      </w:r>
    </w:p>
    <w:p w:rsidR="00930596" w:rsidRPr="00320569" w:rsidRDefault="00930596" w:rsidP="00930596">
      <w:pPr>
        <w:pStyle w:val="a8"/>
        <w:widowControl w:val="0"/>
        <w:tabs>
          <w:tab w:val="left" w:pos="7655"/>
        </w:tabs>
        <w:ind w:firstLine="709"/>
      </w:pPr>
      <w:r w:rsidRPr="00320569">
        <w:t>1) організовують і контролюють виконання доведених завдань;</w:t>
      </w:r>
    </w:p>
    <w:p w:rsidR="00930596" w:rsidRPr="00320569" w:rsidRDefault="00930596" w:rsidP="00930596">
      <w:pPr>
        <w:pStyle w:val="a8"/>
        <w:widowControl w:val="0"/>
        <w:tabs>
          <w:tab w:val="left" w:pos="7655"/>
        </w:tabs>
        <w:ind w:firstLine="709"/>
      </w:pPr>
      <w:r w:rsidRPr="00320569">
        <w:t>2) затверджують план контролю (при необхідності);</w:t>
      </w:r>
    </w:p>
    <w:p w:rsidR="00930596" w:rsidRPr="00320569" w:rsidRDefault="00930596" w:rsidP="00930596">
      <w:pPr>
        <w:pStyle w:val="a8"/>
        <w:widowControl w:val="0"/>
        <w:tabs>
          <w:tab w:val="left" w:pos="7655"/>
        </w:tabs>
        <w:ind w:firstLine="709"/>
      </w:pPr>
      <w:r w:rsidRPr="00320569">
        <w:t>3) аналізують виконання доведених завдань на підставі узагальнених аналітичних та інформаційних матеріалів від виконавців, забезпечують своєчасне подання голові адміністрації відповідних проміжних та підсумкових письмових інформацій про стан виконання документів;</w:t>
      </w:r>
    </w:p>
    <w:p w:rsidR="00930596" w:rsidRPr="00320569" w:rsidRDefault="00930596" w:rsidP="00930596">
      <w:pPr>
        <w:tabs>
          <w:tab w:val="left" w:pos="7655"/>
        </w:tabs>
        <w:spacing w:line="240" w:lineRule="auto"/>
        <w:ind w:firstLine="709"/>
        <w:jc w:val="both"/>
        <w:rPr>
          <w:rFonts w:ascii="Times New Roman" w:hAnsi="Times New Roman" w:cs="Times New Roman"/>
          <w:iCs/>
          <w:sz w:val="28"/>
          <w:szCs w:val="28"/>
          <w:lang w:val="uk-UA"/>
        </w:rPr>
      </w:pPr>
      <w:r w:rsidRPr="00320569">
        <w:rPr>
          <w:rFonts w:ascii="Times New Roman" w:hAnsi="Times New Roman" w:cs="Times New Roman"/>
          <w:sz w:val="28"/>
          <w:szCs w:val="28"/>
          <w:lang w:val="uk-UA"/>
        </w:rPr>
        <w:t>4)</w:t>
      </w:r>
      <w:r w:rsidRPr="00320569">
        <w:rPr>
          <w:rFonts w:ascii="Times New Roman" w:hAnsi="Times New Roman" w:cs="Times New Roman"/>
          <w:sz w:val="28"/>
          <w:szCs w:val="28"/>
        </w:rPr>
        <w:t> </w:t>
      </w:r>
      <w:r w:rsidRPr="00320569">
        <w:rPr>
          <w:rFonts w:ascii="Times New Roman" w:hAnsi="Times New Roman" w:cs="Times New Roman"/>
          <w:sz w:val="28"/>
          <w:szCs w:val="28"/>
          <w:lang w:val="uk-UA"/>
        </w:rPr>
        <w:t>на підставі матеріалів, що містять відомості про можливий зрив своєчасного чи повного виконання завдань, дають доручення відповідним виконавцям щодо вжиття додаткових заходів</w:t>
      </w:r>
      <w:r w:rsidRPr="00680C07">
        <w:rPr>
          <w:rFonts w:ascii="Times New Roman" w:hAnsi="Times New Roman" w:cs="Times New Roman"/>
          <w:color w:val="8DB3E2" w:themeColor="text2" w:themeTint="66"/>
          <w:sz w:val="28"/>
          <w:szCs w:val="28"/>
          <w:lang w:val="uk-UA"/>
        </w:rPr>
        <w:t xml:space="preserve"> </w:t>
      </w:r>
      <w:r w:rsidRPr="00320569">
        <w:rPr>
          <w:rFonts w:ascii="Times New Roman" w:hAnsi="Times New Roman" w:cs="Times New Roman"/>
          <w:sz w:val="28"/>
          <w:szCs w:val="28"/>
          <w:lang w:val="uk-UA"/>
        </w:rPr>
        <w:t>для усунення причин, що перешкоджають виконанню завдань</w:t>
      </w:r>
      <w:r w:rsidRPr="00320569">
        <w:rPr>
          <w:rFonts w:ascii="Times New Roman" w:hAnsi="Times New Roman" w:cs="Times New Roman"/>
          <w:iCs/>
          <w:sz w:val="28"/>
          <w:szCs w:val="28"/>
          <w:lang w:val="uk-UA"/>
        </w:rPr>
        <w:t>.</w:t>
      </w:r>
    </w:p>
    <w:p w:rsidR="00930596" w:rsidRPr="00320569" w:rsidRDefault="00930596" w:rsidP="00930596">
      <w:pPr>
        <w:pStyle w:val="210"/>
        <w:widowControl w:val="0"/>
        <w:tabs>
          <w:tab w:val="left" w:pos="7655"/>
        </w:tabs>
        <w:jc w:val="center"/>
        <w:rPr>
          <w:iCs/>
          <w:szCs w:val="28"/>
        </w:rPr>
      </w:pPr>
      <w:r w:rsidRPr="00320569">
        <w:rPr>
          <w:iCs/>
          <w:szCs w:val="28"/>
        </w:rPr>
        <w:t xml:space="preserve">Параграф 5. Здійснення контрольних повноважень </w:t>
      </w:r>
    </w:p>
    <w:p w:rsidR="00930596" w:rsidRPr="00320569" w:rsidRDefault="00930596" w:rsidP="00930596">
      <w:pPr>
        <w:pStyle w:val="210"/>
        <w:widowControl w:val="0"/>
        <w:tabs>
          <w:tab w:val="left" w:pos="7655"/>
        </w:tabs>
        <w:jc w:val="center"/>
      </w:pPr>
      <w:r w:rsidRPr="00320569">
        <w:rPr>
          <w:iCs/>
          <w:szCs w:val="28"/>
        </w:rPr>
        <w:t xml:space="preserve">у </w:t>
      </w:r>
      <w:r w:rsidRPr="00320569">
        <w:t>структурних підрозділах адміністрації</w:t>
      </w:r>
    </w:p>
    <w:p w:rsidR="00930596" w:rsidRPr="00320569" w:rsidRDefault="00930596" w:rsidP="00930596">
      <w:pPr>
        <w:pStyle w:val="18"/>
        <w:tabs>
          <w:tab w:val="left" w:pos="7655"/>
        </w:tabs>
        <w:spacing w:before="0" w:line="240" w:lineRule="auto"/>
        <w:ind w:left="0" w:firstLine="0"/>
        <w:rPr>
          <w:sz w:val="16"/>
          <w:szCs w:val="16"/>
        </w:rPr>
      </w:pPr>
    </w:p>
    <w:p w:rsidR="00930596" w:rsidRPr="00320569" w:rsidRDefault="00930596" w:rsidP="00930596">
      <w:pPr>
        <w:pStyle w:val="ad"/>
        <w:widowControl w:val="0"/>
        <w:tabs>
          <w:tab w:val="left" w:pos="7655"/>
        </w:tabs>
        <w:ind w:firstLine="709"/>
        <w:jc w:val="both"/>
      </w:pPr>
      <w:r w:rsidRPr="00320569">
        <w:t>5.1. У структурних підрозділах адміністрації відповідальність за організацію та забезпечення фактичного виконання завдань і своєчасного подання письмових матеріалів про стан виконання документів покладається на керівників структурних підрозділів, за організацію контролю – на заступників керівників, безпосередній контроль за виконанням документів здійснює відповідальний працівник.</w:t>
      </w:r>
    </w:p>
    <w:p w:rsidR="00930596" w:rsidRPr="00320569" w:rsidRDefault="00930596" w:rsidP="00930596">
      <w:pPr>
        <w:pStyle w:val="ad"/>
        <w:widowControl w:val="0"/>
        <w:tabs>
          <w:tab w:val="left" w:pos="7655"/>
        </w:tabs>
        <w:ind w:firstLine="709"/>
        <w:jc w:val="both"/>
      </w:pPr>
      <w:r w:rsidRPr="00320569">
        <w:t>Керівник структурного підрозділу адміністрації згідно з наказом покладає відповідальність за організацію та здійснення контролю на заступника керівника, визначає підрозділ або працівника, який буде здійснювати контроль за додержанням термінів виконання документів, вести їх облік, доводити документи до виконавця, про що зазначається в посадовій інструкції відповідного працівника.</w:t>
      </w:r>
    </w:p>
    <w:p w:rsidR="00930596" w:rsidRPr="00320569" w:rsidRDefault="00930596" w:rsidP="00930596">
      <w:pPr>
        <w:pStyle w:val="ad"/>
        <w:widowControl w:val="0"/>
        <w:tabs>
          <w:tab w:val="left" w:pos="7655"/>
        </w:tabs>
        <w:ind w:firstLine="709"/>
        <w:jc w:val="both"/>
      </w:pPr>
      <w:r w:rsidRPr="00320569">
        <w:lastRenderedPageBreak/>
        <w:t xml:space="preserve">5.2. Відповідно до доручення керівника структурного підрозділу визначається виконавець (виконавці), який відповідає за виконання зазначених у документі завдань. </w:t>
      </w:r>
    </w:p>
    <w:p w:rsidR="00930596" w:rsidRPr="00320569" w:rsidRDefault="00930596" w:rsidP="00930596">
      <w:pPr>
        <w:pStyle w:val="ad"/>
        <w:widowControl w:val="0"/>
        <w:tabs>
          <w:tab w:val="left" w:pos="7655"/>
        </w:tabs>
        <w:ind w:firstLine="709"/>
        <w:jc w:val="both"/>
      </w:pPr>
      <w:r w:rsidRPr="00320569">
        <w:t xml:space="preserve">5.3. Виконавець здійснює заходи щодо вчасного і повного вирішення доведених завдань, готує проект відповіді заступнику голови, керівнику апарату на виконання його доручення або окремого завдання в розпорядженні (дорученні) голови адміністрації за підписом керівника структурного підрозділу. </w:t>
      </w:r>
    </w:p>
    <w:p w:rsidR="00930596" w:rsidRPr="00320569" w:rsidRDefault="00930596" w:rsidP="00930596">
      <w:pPr>
        <w:pStyle w:val="ad"/>
        <w:widowControl w:val="0"/>
        <w:tabs>
          <w:tab w:val="left" w:pos="7655"/>
        </w:tabs>
        <w:ind w:firstLine="709"/>
        <w:jc w:val="both"/>
      </w:pPr>
      <w:r w:rsidRPr="00320569">
        <w:t>5.4. Якщо в документі чи резолюції керівника передбачено узагальнення за структурним підрозділом, то відповідальний виконавець узагальнює отримані дані та готує проект інформації (відповіді) заступника голови, керівника апарату з візою керівника структурного підрозділу голові адміністрації.</w:t>
      </w:r>
    </w:p>
    <w:p w:rsidR="00930596" w:rsidRPr="00320569" w:rsidRDefault="00930596" w:rsidP="00930596">
      <w:pPr>
        <w:pStyle w:val="18"/>
        <w:tabs>
          <w:tab w:val="left" w:pos="7655"/>
        </w:tabs>
        <w:spacing w:before="0" w:line="240" w:lineRule="auto"/>
        <w:ind w:left="0" w:firstLine="709"/>
        <w:rPr>
          <w:sz w:val="28"/>
          <w:szCs w:val="28"/>
        </w:rPr>
      </w:pPr>
      <w:r w:rsidRPr="00320569">
        <w:rPr>
          <w:sz w:val="28"/>
          <w:szCs w:val="28"/>
        </w:rPr>
        <w:t>5.5. Структурним підрозділам адміністрації забороняється вимагати інформацію від виконкомів сільських, селищних рад, якщо процес інформування (термін і адресат) уже попередньо обумовлений розпорядженням, дорученням голови адміністрації або дорученням відповідного заступника голови, керівника апарату.</w:t>
      </w:r>
    </w:p>
    <w:p w:rsidR="00930596" w:rsidRPr="00320569" w:rsidRDefault="00930596" w:rsidP="00930596">
      <w:pPr>
        <w:pStyle w:val="ad"/>
        <w:widowControl w:val="0"/>
        <w:tabs>
          <w:tab w:val="left" w:pos="7655"/>
        </w:tabs>
        <w:ind w:firstLine="709"/>
        <w:jc w:val="both"/>
      </w:pPr>
      <w:r w:rsidRPr="00320569">
        <w:t>5.6. Працівник, відповідальний за виконання, формує контрольну справу, в якій має бути: розпорядчий документ (копія), який контролюється; план організації контролю за його виконанням (затверджений заступником голови); матеріали щодо виконання по кожному контрольному пункту від структурних підрозділів-співвиконавців, виконкомів сільських, селищних рад, установ, підприємств, організацій відповідальних за виконання цих пунктів; узагальнені та інші матеріали з виконання (проведення нарад, перевірок тощо).</w:t>
      </w:r>
    </w:p>
    <w:p w:rsidR="00930596" w:rsidRPr="00320569" w:rsidRDefault="00930596" w:rsidP="00930596">
      <w:pPr>
        <w:pStyle w:val="210"/>
        <w:widowControl w:val="0"/>
        <w:tabs>
          <w:tab w:val="left" w:pos="7655"/>
        </w:tabs>
        <w:jc w:val="center"/>
        <w:rPr>
          <w:iCs/>
          <w:szCs w:val="28"/>
        </w:rPr>
      </w:pPr>
    </w:p>
    <w:p w:rsidR="00930596" w:rsidRPr="00320569" w:rsidRDefault="00930596" w:rsidP="00930596">
      <w:pPr>
        <w:pStyle w:val="210"/>
        <w:widowControl w:val="0"/>
        <w:tabs>
          <w:tab w:val="left" w:pos="7655"/>
        </w:tabs>
        <w:jc w:val="center"/>
        <w:rPr>
          <w:iCs/>
          <w:szCs w:val="28"/>
        </w:rPr>
      </w:pPr>
      <w:r w:rsidRPr="00320569">
        <w:rPr>
          <w:iCs/>
          <w:szCs w:val="28"/>
        </w:rPr>
        <w:t xml:space="preserve">Параграф 6. Строки виконання документів </w:t>
      </w:r>
    </w:p>
    <w:p w:rsidR="00930596" w:rsidRPr="00320569" w:rsidRDefault="00930596" w:rsidP="00930596">
      <w:pPr>
        <w:pStyle w:val="210"/>
        <w:widowControl w:val="0"/>
        <w:tabs>
          <w:tab w:val="left" w:pos="7655"/>
        </w:tabs>
        <w:jc w:val="center"/>
        <w:rPr>
          <w:iCs/>
          <w:szCs w:val="28"/>
        </w:rPr>
      </w:pPr>
      <w:r w:rsidRPr="00320569">
        <w:rPr>
          <w:iCs/>
          <w:szCs w:val="28"/>
        </w:rPr>
        <w:t>та інформування за результатами виконання</w:t>
      </w:r>
    </w:p>
    <w:p w:rsidR="00930596" w:rsidRPr="00320569" w:rsidRDefault="00930596" w:rsidP="00930596">
      <w:pPr>
        <w:pStyle w:val="18"/>
        <w:tabs>
          <w:tab w:val="left" w:pos="7655"/>
        </w:tabs>
        <w:spacing w:before="0" w:line="240" w:lineRule="auto"/>
        <w:ind w:left="0" w:firstLine="709"/>
        <w:rPr>
          <w:sz w:val="16"/>
          <w:szCs w:val="16"/>
        </w:rPr>
      </w:pPr>
    </w:p>
    <w:p w:rsidR="00930596" w:rsidRPr="00320569" w:rsidRDefault="00930596" w:rsidP="00930596">
      <w:pPr>
        <w:pStyle w:val="18"/>
        <w:tabs>
          <w:tab w:val="left" w:pos="7655"/>
        </w:tabs>
        <w:spacing w:before="0" w:line="240" w:lineRule="auto"/>
        <w:ind w:left="0" w:firstLine="709"/>
        <w:rPr>
          <w:sz w:val="28"/>
          <w:szCs w:val="28"/>
        </w:rPr>
      </w:pPr>
      <w:r w:rsidRPr="00320569">
        <w:rPr>
          <w:sz w:val="28"/>
          <w:szCs w:val="28"/>
        </w:rPr>
        <w:t xml:space="preserve">6.1. Документи виконуються в терміни, визначені самим документом або нормами актів законодавства. Якщо термін виконання не встановлюється, документи виконуються не пізніше 30 календарних днів, а документи з позначкою “терміново” – протягом 7 робочих днів від дати їх підписання. </w:t>
      </w:r>
    </w:p>
    <w:p w:rsidR="00930596" w:rsidRPr="00320569" w:rsidRDefault="00930596" w:rsidP="00930596">
      <w:pPr>
        <w:pStyle w:val="18"/>
        <w:tabs>
          <w:tab w:val="left" w:pos="7655"/>
        </w:tabs>
        <w:spacing w:before="0" w:line="240" w:lineRule="auto"/>
        <w:ind w:left="0" w:firstLine="709"/>
        <w:rPr>
          <w:sz w:val="28"/>
          <w:szCs w:val="28"/>
        </w:rPr>
      </w:pPr>
      <w:r w:rsidRPr="00320569">
        <w:rPr>
          <w:sz w:val="28"/>
          <w:szCs w:val="28"/>
        </w:rPr>
        <w:t xml:space="preserve">6.2. Якщо в документі вказано термін “невідкладно”, то опрацювання і інформування про хід його реалізації здійснюється в день реєстрації документа. Про виконання документів, отриманих у вихідні дні, доповідається в перший робочий день. </w:t>
      </w:r>
    </w:p>
    <w:p w:rsidR="00930596" w:rsidRPr="00320569" w:rsidRDefault="00930596" w:rsidP="00930596">
      <w:pPr>
        <w:pStyle w:val="18"/>
        <w:tabs>
          <w:tab w:val="left" w:pos="7655"/>
        </w:tabs>
        <w:spacing w:before="0" w:line="240" w:lineRule="auto"/>
        <w:ind w:left="0" w:firstLine="709"/>
        <w:rPr>
          <w:sz w:val="28"/>
          <w:szCs w:val="28"/>
        </w:rPr>
      </w:pPr>
      <w:r w:rsidRPr="00320569">
        <w:rPr>
          <w:sz w:val="28"/>
          <w:szCs w:val="28"/>
        </w:rPr>
        <w:t>У разі зазначення терміну “постійно” , то про хід його виконання інформується щокварталу.</w:t>
      </w:r>
    </w:p>
    <w:p w:rsidR="00930596" w:rsidRPr="00320569" w:rsidRDefault="00930596" w:rsidP="00930596">
      <w:pPr>
        <w:tabs>
          <w:tab w:val="left" w:pos="7655"/>
        </w:tabs>
        <w:spacing w:after="0" w:line="240" w:lineRule="auto"/>
        <w:ind w:firstLine="709"/>
        <w:jc w:val="both"/>
        <w:rPr>
          <w:rFonts w:ascii="Times New Roman" w:hAnsi="Times New Roman" w:cs="Times New Roman"/>
          <w:spacing w:val="4"/>
          <w:sz w:val="28"/>
          <w:szCs w:val="28"/>
        </w:rPr>
      </w:pPr>
      <w:r w:rsidRPr="00320569">
        <w:rPr>
          <w:rFonts w:ascii="Times New Roman" w:hAnsi="Times New Roman" w:cs="Times New Roman"/>
          <w:spacing w:val="3"/>
          <w:sz w:val="28"/>
          <w:szCs w:val="28"/>
        </w:rPr>
        <w:t xml:space="preserve">6.3. Письмова відповідь на депутатський запит надається </w:t>
      </w:r>
      <w:r w:rsidRPr="00320569">
        <w:rPr>
          <w:rFonts w:ascii="Times New Roman" w:hAnsi="Times New Roman" w:cs="Times New Roman"/>
          <w:spacing w:val="6"/>
          <w:sz w:val="28"/>
          <w:szCs w:val="28"/>
        </w:rPr>
        <w:t xml:space="preserve">у 15-денний термін з дня його одержання або в </w:t>
      </w:r>
      <w:r w:rsidRPr="00320569">
        <w:rPr>
          <w:rFonts w:ascii="Times New Roman" w:hAnsi="Times New Roman" w:cs="Times New Roman"/>
          <w:spacing w:val="-3"/>
          <w:sz w:val="28"/>
          <w:szCs w:val="28"/>
        </w:rPr>
        <w:t xml:space="preserve">інший встановлений Верховною Радою України (обласною або районною радою) строк і адресується </w:t>
      </w:r>
      <w:r w:rsidRPr="00320569">
        <w:rPr>
          <w:rFonts w:ascii="Times New Roman" w:hAnsi="Times New Roman" w:cs="Times New Roman"/>
          <w:spacing w:val="1"/>
          <w:sz w:val="28"/>
          <w:szCs w:val="28"/>
        </w:rPr>
        <w:t xml:space="preserve">відповідно Голові </w:t>
      </w:r>
      <w:r w:rsidRPr="00320569">
        <w:rPr>
          <w:rFonts w:ascii="Times New Roman" w:hAnsi="Times New Roman" w:cs="Times New Roman"/>
          <w:spacing w:val="4"/>
          <w:sz w:val="28"/>
          <w:szCs w:val="28"/>
        </w:rPr>
        <w:t xml:space="preserve">Верховної Ради України (голові обласної </w:t>
      </w:r>
      <w:r w:rsidRPr="00320569">
        <w:rPr>
          <w:rFonts w:ascii="Times New Roman" w:hAnsi="Times New Roman" w:cs="Times New Roman"/>
          <w:spacing w:val="-3"/>
          <w:sz w:val="28"/>
          <w:szCs w:val="28"/>
        </w:rPr>
        <w:t>або районної ради</w:t>
      </w:r>
      <w:r w:rsidRPr="00320569">
        <w:rPr>
          <w:rFonts w:ascii="Times New Roman" w:hAnsi="Times New Roman" w:cs="Times New Roman"/>
          <w:spacing w:val="4"/>
          <w:sz w:val="28"/>
          <w:szCs w:val="28"/>
        </w:rPr>
        <w:t xml:space="preserve">) і народному депутату України (депутату обласної </w:t>
      </w:r>
      <w:r w:rsidRPr="00320569">
        <w:rPr>
          <w:rFonts w:ascii="Times New Roman" w:hAnsi="Times New Roman" w:cs="Times New Roman"/>
          <w:spacing w:val="-3"/>
          <w:sz w:val="28"/>
          <w:szCs w:val="28"/>
        </w:rPr>
        <w:t>або районної ради</w:t>
      </w:r>
      <w:r w:rsidRPr="00320569">
        <w:rPr>
          <w:rFonts w:ascii="Times New Roman" w:hAnsi="Times New Roman" w:cs="Times New Roman"/>
          <w:spacing w:val="4"/>
          <w:sz w:val="28"/>
          <w:szCs w:val="28"/>
        </w:rPr>
        <w:t xml:space="preserve"> ),</w:t>
      </w:r>
      <w:r w:rsidRPr="00320569">
        <w:rPr>
          <w:rFonts w:ascii="Times New Roman" w:hAnsi="Times New Roman" w:cs="Times New Roman"/>
          <w:bCs/>
          <w:spacing w:val="4"/>
          <w:sz w:val="28"/>
          <w:szCs w:val="28"/>
        </w:rPr>
        <w:t xml:space="preserve"> </w:t>
      </w:r>
      <w:r w:rsidRPr="00320569">
        <w:rPr>
          <w:rFonts w:ascii="Times New Roman" w:hAnsi="Times New Roman" w:cs="Times New Roman"/>
          <w:spacing w:val="4"/>
          <w:sz w:val="28"/>
          <w:szCs w:val="28"/>
        </w:rPr>
        <w:t xml:space="preserve">який його вніс. </w:t>
      </w:r>
    </w:p>
    <w:p w:rsidR="00930596" w:rsidRPr="00320569" w:rsidRDefault="00930596" w:rsidP="00930596">
      <w:pPr>
        <w:tabs>
          <w:tab w:val="left" w:pos="7655"/>
        </w:tabs>
        <w:spacing w:after="0" w:line="240" w:lineRule="auto"/>
        <w:ind w:firstLine="709"/>
        <w:jc w:val="both"/>
        <w:rPr>
          <w:rFonts w:ascii="Times New Roman" w:hAnsi="Times New Roman" w:cs="Times New Roman"/>
          <w:iCs/>
          <w:spacing w:val="4"/>
          <w:sz w:val="28"/>
          <w:szCs w:val="28"/>
        </w:rPr>
      </w:pPr>
      <w:r w:rsidRPr="00320569">
        <w:rPr>
          <w:rFonts w:ascii="Times New Roman" w:hAnsi="Times New Roman" w:cs="Times New Roman"/>
          <w:spacing w:val="4"/>
          <w:sz w:val="28"/>
          <w:szCs w:val="28"/>
        </w:rPr>
        <w:t xml:space="preserve">6.4. Якщо відповідь на депутатський запит з об’єктивних причин не може бути надана в установлений термін, орган, якому доручено її підготовку, повинен підготувати проект листа Голові Верховної Ради України (голові обласної </w:t>
      </w:r>
      <w:r w:rsidRPr="00320569">
        <w:rPr>
          <w:rFonts w:ascii="Times New Roman" w:hAnsi="Times New Roman" w:cs="Times New Roman"/>
          <w:spacing w:val="-3"/>
          <w:sz w:val="28"/>
          <w:szCs w:val="28"/>
        </w:rPr>
        <w:t>або районної ради</w:t>
      </w:r>
      <w:r w:rsidRPr="00320569">
        <w:rPr>
          <w:rFonts w:ascii="Times New Roman" w:hAnsi="Times New Roman" w:cs="Times New Roman"/>
          <w:spacing w:val="4"/>
          <w:sz w:val="28"/>
          <w:szCs w:val="28"/>
        </w:rPr>
        <w:t xml:space="preserve"> )  та народному депутату </w:t>
      </w:r>
      <w:r w:rsidRPr="00320569">
        <w:rPr>
          <w:rFonts w:ascii="Times New Roman" w:hAnsi="Times New Roman" w:cs="Times New Roman"/>
          <w:spacing w:val="4"/>
          <w:sz w:val="28"/>
          <w:szCs w:val="28"/>
        </w:rPr>
        <w:lastRenderedPageBreak/>
        <w:t xml:space="preserve">України (депутату обласної </w:t>
      </w:r>
      <w:r w:rsidRPr="00320569">
        <w:rPr>
          <w:rFonts w:ascii="Times New Roman" w:hAnsi="Times New Roman" w:cs="Times New Roman"/>
          <w:spacing w:val="-3"/>
          <w:sz w:val="28"/>
          <w:szCs w:val="28"/>
        </w:rPr>
        <w:t>або районної ради</w:t>
      </w:r>
      <w:r w:rsidRPr="00320569">
        <w:rPr>
          <w:rFonts w:ascii="Times New Roman" w:hAnsi="Times New Roman" w:cs="Times New Roman"/>
          <w:spacing w:val="4"/>
          <w:sz w:val="28"/>
          <w:szCs w:val="28"/>
        </w:rPr>
        <w:t>) з пропозицією щодо надання відповіді в інший термін, але не більше 30 днів з дня надходження запиту до адміністрації</w:t>
      </w:r>
      <w:r w:rsidRPr="00320569">
        <w:rPr>
          <w:rFonts w:ascii="Times New Roman" w:hAnsi="Times New Roman" w:cs="Times New Roman"/>
          <w:iCs/>
          <w:spacing w:val="4"/>
          <w:sz w:val="28"/>
          <w:szCs w:val="28"/>
        </w:rPr>
        <w:t>.</w:t>
      </w:r>
    </w:p>
    <w:p w:rsidR="00930596" w:rsidRPr="00320569" w:rsidRDefault="00930596" w:rsidP="00930596">
      <w:pPr>
        <w:pStyle w:val="31"/>
        <w:widowControl w:val="0"/>
        <w:tabs>
          <w:tab w:val="left" w:pos="7655"/>
        </w:tabs>
      </w:pPr>
      <w:r w:rsidRPr="00320569">
        <w:t xml:space="preserve">6.5. Письмова відповідь про результати розгляду звернення народного депутата України (депутата обласної </w:t>
      </w:r>
      <w:r w:rsidRPr="00320569">
        <w:rPr>
          <w:spacing w:val="-3"/>
        </w:rPr>
        <w:t>або районної</w:t>
      </w:r>
      <w:r w:rsidRPr="00320569">
        <w:t xml:space="preserve"> ради) надається в 10-денний термін з дня надходження.</w:t>
      </w:r>
    </w:p>
    <w:p w:rsidR="00930596" w:rsidRPr="00320569" w:rsidRDefault="00930596" w:rsidP="00930596">
      <w:pPr>
        <w:tabs>
          <w:tab w:val="left" w:pos="7655"/>
        </w:tabs>
        <w:spacing w:after="0" w:line="240" w:lineRule="auto"/>
        <w:ind w:firstLine="709"/>
        <w:jc w:val="both"/>
        <w:rPr>
          <w:rFonts w:ascii="Times New Roman" w:hAnsi="Times New Roman" w:cs="Times New Roman"/>
          <w:spacing w:val="4"/>
          <w:sz w:val="28"/>
          <w:szCs w:val="28"/>
        </w:rPr>
      </w:pPr>
      <w:r w:rsidRPr="00320569">
        <w:rPr>
          <w:rFonts w:ascii="Times New Roman" w:hAnsi="Times New Roman" w:cs="Times New Roman"/>
          <w:spacing w:val="4"/>
          <w:sz w:val="28"/>
          <w:szCs w:val="28"/>
        </w:rPr>
        <w:t xml:space="preserve">6.6. Якщо розгляд депутатського звернення з об’єктивних причин не може бути проведено в указаний термін, народному депутату України (депутату обласної </w:t>
      </w:r>
      <w:r w:rsidRPr="00320569">
        <w:rPr>
          <w:rFonts w:ascii="Times New Roman" w:hAnsi="Times New Roman" w:cs="Times New Roman"/>
          <w:spacing w:val="-3"/>
          <w:sz w:val="28"/>
          <w:szCs w:val="28"/>
        </w:rPr>
        <w:t>або районної</w:t>
      </w:r>
      <w:r w:rsidRPr="00320569">
        <w:rPr>
          <w:rFonts w:ascii="Times New Roman" w:hAnsi="Times New Roman" w:cs="Times New Roman"/>
          <w:spacing w:val="4"/>
          <w:sz w:val="28"/>
          <w:szCs w:val="28"/>
        </w:rPr>
        <w:t xml:space="preserve"> ради) повідомляється про це листом з викладенням мотивів продовження терміну розгляду. При цьому термін розгляду звернення не повинен перевищувати 30 днів з дня його надходження. </w:t>
      </w:r>
    </w:p>
    <w:p w:rsidR="00930596" w:rsidRPr="00320569" w:rsidRDefault="00930596" w:rsidP="00930596">
      <w:pPr>
        <w:pStyle w:val="a8"/>
        <w:widowControl w:val="0"/>
        <w:tabs>
          <w:tab w:val="left" w:pos="7655"/>
        </w:tabs>
        <w:ind w:firstLine="709"/>
        <w:rPr>
          <w:bCs/>
        </w:rPr>
      </w:pPr>
      <w:r w:rsidRPr="00320569">
        <w:rPr>
          <w:bCs/>
        </w:rPr>
        <w:t>6.7. На документи, виконання яких розраховано до 3 років, інформації подаються за підсумками півріччя, більше 3 років – за підсумками року, якщо інші терміни не встановлено.</w:t>
      </w:r>
    </w:p>
    <w:p w:rsidR="00930596" w:rsidRPr="00320569" w:rsidRDefault="00930596" w:rsidP="00930596">
      <w:pPr>
        <w:pStyle w:val="15"/>
        <w:widowControl w:val="0"/>
        <w:tabs>
          <w:tab w:val="left" w:pos="7655"/>
        </w:tabs>
        <w:ind w:firstLine="709"/>
        <w:jc w:val="both"/>
        <w:rPr>
          <w:rFonts w:ascii="Times New Roman" w:eastAsia="MS Mincho" w:hAnsi="Times New Roman" w:cs="Times New Roman"/>
          <w:sz w:val="28"/>
          <w:szCs w:val="28"/>
        </w:rPr>
      </w:pPr>
      <w:r w:rsidRPr="00320569">
        <w:rPr>
          <w:rFonts w:ascii="Times New Roman" w:eastAsia="MS Mincho" w:hAnsi="Times New Roman" w:cs="Times New Roman"/>
          <w:sz w:val="28"/>
          <w:szCs w:val="28"/>
        </w:rPr>
        <w:t xml:space="preserve">6.8. </w:t>
      </w:r>
      <w:r w:rsidRPr="00320569">
        <w:rPr>
          <w:rFonts w:ascii="Times New Roman" w:hAnsi="Times New Roman" w:cs="Times New Roman"/>
          <w:sz w:val="28"/>
          <w:szCs w:val="28"/>
        </w:rPr>
        <w:t>Аналітичні та інформаційні матеріали про стан</w:t>
      </w:r>
      <w:r w:rsidRPr="00320569">
        <w:rPr>
          <w:rFonts w:ascii="Times New Roman" w:eastAsia="MS Mincho" w:hAnsi="Times New Roman" w:cs="Times New Roman"/>
          <w:sz w:val="28"/>
          <w:szCs w:val="28"/>
        </w:rPr>
        <w:t xml:space="preserve"> виконання актів законодавства, доручень Президента України</w:t>
      </w:r>
      <w:r w:rsidRPr="00320569">
        <w:rPr>
          <w:rFonts w:ascii="Times New Roman" w:hAnsi="Times New Roman" w:cs="Times New Roman"/>
          <w:sz w:val="28"/>
          <w:szCs w:val="28"/>
        </w:rPr>
        <w:t>, документів Кабінету Міністрів України, актів центральних о</w:t>
      </w:r>
      <w:r w:rsidRPr="00320569">
        <w:rPr>
          <w:rFonts w:ascii="Times New Roman" w:hAnsi="Times New Roman" w:cs="Times New Roman"/>
          <w:bCs/>
          <w:sz w:val="28"/>
          <w:szCs w:val="28"/>
        </w:rPr>
        <w:t>рганів виконавчої влади</w:t>
      </w:r>
      <w:r w:rsidRPr="00320569">
        <w:rPr>
          <w:rFonts w:ascii="Times New Roman" w:eastAsia="MS Mincho" w:hAnsi="Times New Roman" w:cs="Times New Roman"/>
          <w:sz w:val="28"/>
          <w:szCs w:val="28"/>
        </w:rPr>
        <w:t>, що подаються органам виконавчої влади вищого рівня, підписуються головою адміністрації, а в разі його відсутності – виконуючим обов’язки голови.</w:t>
      </w:r>
    </w:p>
    <w:p w:rsidR="00930596" w:rsidRPr="00320569" w:rsidRDefault="00930596" w:rsidP="00930596">
      <w:pPr>
        <w:pStyle w:val="15"/>
        <w:widowControl w:val="0"/>
        <w:tabs>
          <w:tab w:val="left" w:pos="7655"/>
        </w:tabs>
        <w:ind w:firstLine="709"/>
        <w:jc w:val="both"/>
        <w:rPr>
          <w:rFonts w:ascii="Times New Roman" w:eastAsia="MS Mincho" w:hAnsi="Times New Roman" w:cs="Times New Roman"/>
          <w:sz w:val="28"/>
          <w:szCs w:val="28"/>
        </w:rPr>
      </w:pPr>
      <w:r w:rsidRPr="00320569">
        <w:rPr>
          <w:rFonts w:ascii="Times New Roman" w:eastAsia="MS Mincho" w:hAnsi="Times New Roman" w:cs="Times New Roman"/>
          <w:sz w:val="28"/>
          <w:szCs w:val="28"/>
        </w:rPr>
        <w:t xml:space="preserve">6.10. На підпис голові адміністрації така інформація подається за 10 днів </w:t>
      </w:r>
      <w:r w:rsidRPr="00320569">
        <w:rPr>
          <w:rFonts w:ascii="Times New Roman" w:hAnsi="Times New Roman" w:cs="Times New Roman"/>
          <w:sz w:val="28"/>
          <w:szCs w:val="28"/>
        </w:rPr>
        <w:t>до закінчення строку</w:t>
      </w:r>
      <w:r w:rsidRPr="00320569">
        <w:rPr>
          <w:rFonts w:ascii="Times New Roman" w:eastAsia="MS Mincho" w:hAnsi="Times New Roman" w:cs="Times New Roman"/>
          <w:sz w:val="28"/>
          <w:szCs w:val="28"/>
        </w:rPr>
        <w:t>, зазначеного в документі, за винятком документів, у яких передбачається оперативне виконання завдань.</w:t>
      </w:r>
    </w:p>
    <w:p w:rsidR="00930596" w:rsidRPr="00320569" w:rsidRDefault="00930596" w:rsidP="00930596">
      <w:pPr>
        <w:pStyle w:val="210"/>
        <w:widowControl w:val="0"/>
        <w:tabs>
          <w:tab w:val="left" w:pos="7655"/>
        </w:tabs>
        <w:ind w:firstLine="709"/>
        <w:rPr>
          <w:szCs w:val="28"/>
        </w:rPr>
      </w:pPr>
      <w:r w:rsidRPr="00320569">
        <w:rPr>
          <w:szCs w:val="28"/>
        </w:rPr>
        <w:t>6.11.Термін виконання документа може бути змінений лише за вказівкою посадової особи, яка його встановила, а в разі відсутності – посадової особи, яка її заміщає</w:t>
      </w:r>
      <w:r w:rsidRPr="00320569">
        <w:rPr>
          <w:iCs/>
          <w:szCs w:val="28"/>
        </w:rPr>
        <w:t>.</w:t>
      </w:r>
      <w:r w:rsidRPr="00320569">
        <w:rPr>
          <w:szCs w:val="28"/>
        </w:rPr>
        <w:t xml:space="preserve"> </w:t>
      </w:r>
    </w:p>
    <w:p w:rsidR="00930596" w:rsidRPr="00320569" w:rsidRDefault="00930596" w:rsidP="00930596">
      <w:pPr>
        <w:pStyle w:val="HTML"/>
        <w:widowControl w:val="0"/>
        <w:ind w:firstLine="709"/>
        <w:jc w:val="both"/>
        <w:rPr>
          <w:rFonts w:ascii="Times New Roman" w:hAnsi="Times New Roman"/>
          <w:color w:val="auto"/>
          <w:sz w:val="28"/>
          <w:szCs w:val="28"/>
          <w:lang w:val="uk-UA"/>
        </w:rPr>
      </w:pPr>
      <w:r w:rsidRPr="00320569">
        <w:rPr>
          <w:rFonts w:ascii="Times New Roman" w:hAnsi="Times New Roman"/>
          <w:color w:val="auto"/>
          <w:sz w:val="28"/>
          <w:szCs w:val="28"/>
          <w:lang w:val="uk-UA"/>
        </w:rPr>
        <w:t xml:space="preserve">6.12. При неможливості виконання завдання в установлений термін  виконавець вносить у визначеному порядку подання про перенесення терміну з обґрунтуванням причин, що унеможливлюють вчасне виконання завдання. </w:t>
      </w:r>
    </w:p>
    <w:p w:rsidR="00930596" w:rsidRPr="00320569" w:rsidRDefault="00930596" w:rsidP="00930596">
      <w:pPr>
        <w:tabs>
          <w:tab w:val="left" w:pos="7655"/>
        </w:tabs>
        <w:spacing w:after="0" w:line="240" w:lineRule="auto"/>
        <w:ind w:firstLine="709"/>
        <w:jc w:val="both"/>
        <w:rPr>
          <w:rFonts w:ascii="Times New Roman" w:hAnsi="Times New Roman" w:cs="Times New Roman"/>
          <w:sz w:val="28"/>
          <w:szCs w:val="28"/>
        </w:rPr>
      </w:pPr>
      <w:r w:rsidRPr="00320569">
        <w:rPr>
          <w:rFonts w:ascii="Times New Roman" w:hAnsi="Times New Roman" w:cs="Times New Roman"/>
          <w:sz w:val="28"/>
          <w:szCs w:val="28"/>
        </w:rPr>
        <w:t xml:space="preserve">6.13. Пропозиції щодо продовження терміну виконання документа органу влади вищого рівня подаються за 7 днів до закінчення встановленого строку. </w:t>
      </w:r>
    </w:p>
    <w:p w:rsidR="00930596" w:rsidRPr="00320569" w:rsidRDefault="00930596" w:rsidP="00930596">
      <w:pPr>
        <w:tabs>
          <w:tab w:val="left" w:pos="7655"/>
        </w:tabs>
        <w:spacing w:after="0" w:line="240" w:lineRule="auto"/>
        <w:ind w:firstLine="709"/>
        <w:jc w:val="both"/>
        <w:rPr>
          <w:rFonts w:ascii="Times New Roman" w:hAnsi="Times New Roman" w:cs="Times New Roman"/>
          <w:sz w:val="28"/>
          <w:szCs w:val="28"/>
        </w:rPr>
      </w:pPr>
      <w:r w:rsidRPr="00320569">
        <w:rPr>
          <w:rFonts w:ascii="Times New Roman" w:hAnsi="Times New Roman" w:cs="Times New Roman"/>
          <w:sz w:val="28"/>
          <w:szCs w:val="28"/>
        </w:rPr>
        <w:t>6.14. У разі неможливості виконання розпоряджень і доручень голови адміністрації в установлені строки виконавцем не пізніше ніж за 3 робочих дні подаються голові адміністрації через сектор контролю аргументовані пропозиції про їх перенесення. Сектор контролю аналізує причини невиконання і готує подання та проект доручення голови адміністрації щодо продовження терміну.</w:t>
      </w:r>
    </w:p>
    <w:p w:rsidR="00930596" w:rsidRPr="00320569" w:rsidRDefault="00930596" w:rsidP="00930596">
      <w:pPr>
        <w:tabs>
          <w:tab w:val="left" w:pos="7655"/>
        </w:tabs>
        <w:spacing w:line="240" w:lineRule="auto"/>
        <w:ind w:firstLine="709"/>
        <w:rPr>
          <w:sz w:val="16"/>
          <w:szCs w:val="16"/>
        </w:rPr>
      </w:pPr>
    </w:p>
    <w:p w:rsidR="00930596" w:rsidRPr="00320569" w:rsidRDefault="00930596" w:rsidP="00930596">
      <w:pPr>
        <w:pStyle w:val="210"/>
        <w:widowControl w:val="0"/>
        <w:tabs>
          <w:tab w:val="left" w:pos="7655"/>
        </w:tabs>
        <w:jc w:val="center"/>
        <w:rPr>
          <w:iCs/>
          <w:szCs w:val="28"/>
        </w:rPr>
      </w:pPr>
      <w:r w:rsidRPr="00320569">
        <w:rPr>
          <w:iCs/>
          <w:szCs w:val="28"/>
        </w:rPr>
        <w:t>Параграф 7. Робота з виконаними документами</w:t>
      </w:r>
    </w:p>
    <w:p w:rsidR="00930596" w:rsidRPr="00320569" w:rsidRDefault="00930596" w:rsidP="00930596">
      <w:pPr>
        <w:tabs>
          <w:tab w:val="left" w:pos="7655"/>
        </w:tabs>
        <w:spacing w:after="0" w:line="240" w:lineRule="auto"/>
        <w:ind w:firstLine="709"/>
        <w:rPr>
          <w:sz w:val="16"/>
          <w:szCs w:val="16"/>
        </w:rPr>
      </w:pPr>
    </w:p>
    <w:p w:rsidR="00930596" w:rsidRPr="00320569" w:rsidRDefault="00930596" w:rsidP="00930596">
      <w:pPr>
        <w:pStyle w:val="a8"/>
        <w:widowControl w:val="0"/>
        <w:tabs>
          <w:tab w:val="left" w:pos="7655"/>
        </w:tabs>
        <w:ind w:firstLine="709"/>
      </w:pPr>
      <w:r w:rsidRPr="00320569">
        <w:t xml:space="preserve">7.1. Документ вважається виконаним, якщо поставлені в ньому завдання вирішені і кореспонденту дано відповідь по суті. </w:t>
      </w:r>
    </w:p>
    <w:p w:rsidR="00930596" w:rsidRDefault="00930596" w:rsidP="00930596">
      <w:pPr>
        <w:pStyle w:val="a8"/>
        <w:widowControl w:val="0"/>
        <w:tabs>
          <w:tab w:val="left" w:pos="7655"/>
        </w:tabs>
        <w:ind w:firstLine="709"/>
      </w:pPr>
      <w:r w:rsidRPr="00320569">
        <w:t>7.2. Зняти документ з контролю може лише посадова особа, яка поставила його на контроль, зокрема: розпорядження і доручення голови адміністрації – голова адміністрації.</w:t>
      </w:r>
    </w:p>
    <w:p w:rsidR="00267AB3" w:rsidRPr="00320569" w:rsidRDefault="00267AB3" w:rsidP="00930596">
      <w:pPr>
        <w:pStyle w:val="a8"/>
        <w:widowControl w:val="0"/>
        <w:tabs>
          <w:tab w:val="left" w:pos="7655"/>
        </w:tabs>
        <w:ind w:firstLine="709"/>
      </w:pPr>
    </w:p>
    <w:p w:rsidR="00930596" w:rsidRPr="00320569" w:rsidRDefault="00930596" w:rsidP="00930596">
      <w:pPr>
        <w:pStyle w:val="a8"/>
        <w:widowControl w:val="0"/>
        <w:tabs>
          <w:tab w:val="left" w:pos="7655"/>
        </w:tabs>
        <w:ind w:firstLine="709"/>
      </w:pPr>
      <w:r w:rsidRPr="00320569">
        <w:lastRenderedPageBreak/>
        <w:t>7.3. Зняття з контролю виконаних документів органів влади вищого рівня, центральних органів виконавчої влади здійснюються:</w:t>
      </w:r>
    </w:p>
    <w:p w:rsidR="00930596" w:rsidRPr="00320569" w:rsidRDefault="00930596" w:rsidP="00930596">
      <w:pPr>
        <w:pStyle w:val="a8"/>
        <w:widowControl w:val="0"/>
        <w:tabs>
          <w:tab w:val="left" w:pos="7655"/>
        </w:tabs>
        <w:ind w:firstLine="709"/>
      </w:pPr>
      <w:r w:rsidRPr="00320569">
        <w:t>довгострокових з вимогою періодичного інформування – на підставі наданої письмової інформації голови адміністрації органу влади вищого рівня, центральному органу виконавчої влади (посадовій особі), що давав завдання, з пропозиціями про зняття з контролю як виконаних чи таких, що втратили актуальність. У разі згоди на зняття з контролю документа в цілому чи окремого завдання в місячний термін відповідним органом надсилається погодження пропозицій про зняття;</w:t>
      </w:r>
    </w:p>
    <w:p w:rsidR="00930596" w:rsidRPr="00320569" w:rsidRDefault="00930596" w:rsidP="00930596">
      <w:pPr>
        <w:pStyle w:val="a8"/>
        <w:widowControl w:val="0"/>
        <w:tabs>
          <w:tab w:val="left" w:pos="7655"/>
        </w:tabs>
        <w:ind w:firstLine="709"/>
      </w:pPr>
      <w:r w:rsidRPr="00320569">
        <w:t>документів з вимогою одноразового інформування – на підставі письмової інформації за підписом голови, заступників голови, керівника апарату чи іншого документа, що підтверджує його виконання. На виконаних документах заступник голови, керівник апарату робить на нижньому лівому полі першого аркуша оригіналу документа відмітку “До справи ”, нижче – найменування посади, підпис, ініціали, прізвище і дату;</w:t>
      </w:r>
    </w:p>
    <w:p w:rsidR="00930596" w:rsidRPr="00320569" w:rsidRDefault="00930596" w:rsidP="00930596">
      <w:pPr>
        <w:pStyle w:val="a8"/>
        <w:widowControl w:val="0"/>
        <w:tabs>
          <w:tab w:val="left" w:pos="7655"/>
        </w:tabs>
        <w:ind w:firstLine="709"/>
      </w:pPr>
      <w:r w:rsidRPr="00320569">
        <w:t>після погодження на зняття з контролю та відмітки «До справи» виконані документи разом з інформацією про виконання передаються в сектор контролю для формування у справи.</w:t>
      </w:r>
    </w:p>
    <w:p w:rsidR="00930596" w:rsidRPr="00320569" w:rsidRDefault="00930596" w:rsidP="00930596">
      <w:pPr>
        <w:pStyle w:val="a8"/>
        <w:widowControl w:val="0"/>
        <w:tabs>
          <w:tab w:val="left" w:pos="7655"/>
        </w:tabs>
        <w:ind w:firstLine="709"/>
      </w:pPr>
      <w:r w:rsidRPr="00320569">
        <w:t>7.4. Підготовлена безпосереднім виконавцем узагальнена інформація про зняття з контролю виконаних розпоряджень і доручень голови адміністрації на ім’я голови адміністрації за підписом заступника голови, керівника апарату надається відповідальним працівникам сектору контролю для вивчення достовірності даних та відповідності їх поставленим завданням.</w:t>
      </w:r>
    </w:p>
    <w:p w:rsidR="00930596" w:rsidRPr="00320569" w:rsidRDefault="00930596" w:rsidP="00930596">
      <w:pPr>
        <w:pStyle w:val="a8"/>
        <w:widowControl w:val="0"/>
        <w:tabs>
          <w:tab w:val="left" w:pos="7655"/>
        </w:tabs>
        <w:ind w:firstLine="709"/>
      </w:pPr>
      <w:r w:rsidRPr="00320569">
        <w:t>7.5. Якщо поставлені завдання виконані, то на підставі таких матеріалів сектор контролю готує проект розпорядження голови адміністрації про зняття з контролю виконаних  документів.</w:t>
      </w:r>
    </w:p>
    <w:p w:rsidR="00930596" w:rsidRPr="00320569" w:rsidRDefault="00930596" w:rsidP="00930596">
      <w:pPr>
        <w:pStyle w:val="a8"/>
        <w:widowControl w:val="0"/>
        <w:tabs>
          <w:tab w:val="left" w:pos="7655"/>
        </w:tabs>
        <w:ind w:firstLine="709"/>
      </w:pPr>
      <w:r w:rsidRPr="00320569">
        <w:t xml:space="preserve">7.6. Контрольні справи та копії знятих з контролю документів зберігаються у секторі контролю </w:t>
      </w:r>
      <w:r w:rsidRPr="00320569">
        <w:rPr>
          <w:iCs/>
        </w:rPr>
        <w:t>протягом 3 років</w:t>
      </w:r>
      <w:r w:rsidRPr="00320569">
        <w:t>, після чого знищуються в установленому порядку.</w:t>
      </w:r>
    </w:p>
    <w:p w:rsidR="00930596" w:rsidRPr="00320569" w:rsidRDefault="00930596" w:rsidP="00930596">
      <w:pPr>
        <w:pStyle w:val="a8"/>
        <w:tabs>
          <w:tab w:val="left" w:pos="7655"/>
        </w:tabs>
        <w:jc w:val="center"/>
        <w:rPr>
          <w:b/>
          <w:bCs/>
        </w:rPr>
      </w:pPr>
    </w:p>
    <w:p w:rsidR="00930596" w:rsidRPr="00320569" w:rsidRDefault="00930596" w:rsidP="00930596">
      <w:pPr>
        <w:pStyle w:val="a8"/>
        <w:tabs>
          <w:tab w:val="left" w:pos="7655"/>
        </w:tabs>
        <w:jc w:val="center"/>
        <w:rPr>
          <w:bCs/>
        </w:rPr>
      </w:pPr>
      <w:r w:rsidRPr="00320569">
        <w:rPr>
          <w:bCs/>
        </w:rPr>
        <w:t>Розділ 7. Організація розгляду письмових звернень</w:t>
      </w:r>
    </w:p>
    <w:p w:rsidR="00930596" w:rsidRPr="00320569" w:rsidRDefault="00930596" w:rsidP="00930596">
      <w:pPr>
        <w:pStyle w:val="af"/>
        <w:rPr>
          <w:b w:val="0"/>
        </w:rPr>
      </w:pPr>
      <w:r w:rsidRPr="00320569">
        <w:rPr>
          <w:b w:val="0"/>
        </w:rPr>
        <w:t>та проведення особистого прийому громадян</w:t>
      </w:r>
    </w:p>
    <w:p w:rsidR="00930596" w:rsidRPr="00320569" w:rsidRDefault="00930596" w:rsidP="00930596">
      <w:pPr>
        <w:pStyle w:val="af"/>
        <w:rPr>
          <w:b w:val="0"/>
        </w:rPr>
      </w:pPr>
    </w:p>
    <w:p w:rsidR="00930596" w:rsidRPr="00320569" w:rsidRDefault="00930596" w:rsidP="00930596">
      <w:pPr>
        <w:pStyle w:val="af"/>
        <w:rPr>
          <w:b w:val="0"/>
          <w:bCs w:val="0"/>
        </w:rPr>
      </w:pPr>
      <w:r w:rsidRPr="00320569">
        <w:rPr>
          <w:b w:val="0"/>
          <w:bCs w:val="0"/>
        </w:rPr>
        <w:t xml:space="preserve">Параграф 1. Нормативно-правова база з організації розгляду </w:t>
      </w:r>
    </w:p>
    <w:p w:rsidR="00930596" w:rsidRPr="00320569" w:rsidRDefault="00930596" w:rsidP="00930596">
      <w:pPr>
        <w:pStyle w:val="af"/>
        <w:rPr>
          <w:b w:val="0"/>
          <w:bCs w:val="0"/>
        </w:rPr>
      </w:pPr>
      <w:r w:rsidRPr="00320569">
        <w:rPr>
          <w:b w:val="0"/>
          <w:bCs w:val="0"/>
        </w:rPr>
        <w:t>письмових звернень та проведення особистого прийому громадян</w:t>
      </w:r>
    </w:p>
    <w:p w:rsidR="00930596" w:rsidRPr="00320569" w:rsidRDefault="00930596" w:rsidP="00930596">
      <w:pPr>
        <w:pStyle w:val="af"/>
        <w:rPr>
          <w:sz w:val="12"/>
          <w:szCs w:val="12"/>
        </w:rPr>
      </w:pPr>
    </w:p>
    <w:p w:rsidR="00930596" w:rsidRPr="00320569" w:rsidRDefault="00930596" w:rsidP="00930596">
      <w:pPr>
        <w:spacing w:line="240"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1.1. Розгляд письмових звернень громадян, організація особистого прийому здійснюються згідно з вимогами Конституції України, Закону України «Про звернення громадян», відповідними указами Президента України.</w:t>
      </w:r>
    </w:p>
    <w:p w:rsidR="00930596" w:rsidRPr="00320569" w:rsidRDefault="00930596" w:rsidP="00930596">
      <w:pPr>
        <w:spacing w:line="240"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 xml:space="preserve">1.2. Діловодство за зверненнями громадян ведеться відповідно до 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 затвердженої постановою Кабінету Міністрів України від 14 квітня 1997 р. № 348 (зі змінами), та постанови Кабінету Міністрів України від </w:t>
      </w:r>
      <w:r w:rsidRPr="00320569">
        <w:rPr>
          <w:rFonts w:ascii="Times New Roman" w:hAnsi="Times New Roman" w:cs="Times New Roman"/>
          <w:sz w:val="28"/>
          <w:szCs w:val="28"/>
        </w:rPr>
        <w:lastRenderedPageBreak/>
        <w:t>24 вересня 2008 р. № 858 (зі змінами) «Про затвердження Класифікатора звернень громадян».</w:t>
      </w:r>
    </w:p>
    <w:p w:rsidR="00930596" w:rsidRPr="00320569" w:rsidRDefault="00930596" w:rsidP="00930596">
      <w:pPr>
        <w:spacing w:after="0" w:line="240" w:lineRule="auto"/>
        <w:jc w:val="center"/>
        <w:rPr>
          <w:rFonts w:ascii="Times New Roman" w:hAnsi="Times New Roman" w:cs="Times New Roman"/>
          <w:sz w:val="28"/>
          <w:szCs w:val="28"/>
        </w:rPr>
      </w:pPr>
      <w:r w:rsidRPr="00320569">
        <w:rPr>
          <w:rFonts w:ascii="Times New Roman" w:hAnsi="Times New Roman" w:cs="Times New Roman"/>
          <w:sz w:val="28"/>
          <w:szCs w:val="28"/>
        </w:rPr>
        <w:t>Параграф 2. Функції загального відділу апарату адміністрації</w:t>
      </w:r>
    </w:p>
    <w:p w:rsidR="00930596" w:rsidRPr="00320569" w:rsidRDefault="00930596" w:rsidP="00930596">
      <w:pPr>
        <w:spacing w:after="0" w:line="240" w:lineRule="auto"/>
        <w:jc w:val="center"/>
        <w:rPr>
          <w:rFonts w:ascii="Times New Roman" w:hAnsi="Times New Roman" w:cs="Times New Roman"/>
          <w:sz w:val="28"/>
          <w:szCs w:val="28"/>
        </w:rPr>
      </w:pPr>
      <w:r w:rsidRPr="00320569">
        <w:rPr>
          <w:rFonts w:ascii="Times New Roman" w:hAnsi="Times New Roman" w:cs="Times New Roman"/>
          <w:sz w:val="28"/>
          <w:szCs w:val="28"/>
        </w:rPr>
        <w:t xml:space="preserve">щодо роботи із зверненнями громадян </w:t>
      </w:r>
    </w:p>
    <w:p w:rsidR="00930596" w:rsidRPr="00320569" w:rsidRDefault="00930596" w:rsidP="00930596">
      <w:pPr>
        <w:spacing w:line="240" w:lineRule="auto"/>
        <w:ind w:firstLine="720"/>
        <w:rPr>
          <w:sz w:val="12"/>
          <w:szCs w:val="12"/>
        </w:rPr>
      </w:pPr>
    </w:p>
    <w:p w:rsidR="00930596" w:rsidRPr="00320569" w:rsidRDefault="00930596" w:rsidP="00930596">
      <w:pPr>
        <w:spacing w:after="0" w:line="240"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 xml:space="preserve">2.1. Загальний відділ апарату адміністрації (далі – загальний відділ) відповідно до покладених на нього функціональних обов’язків: </w:t>
      </w:r>
    </w:p>
    <w:p w:rsidR="00930596" w:rsidRPr="00320569" w:rsidRDefault="00930596" w:rsidP="00930596">
      <w:pPr>
        <w:spacing w:after="0" w:line="240"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 xml:space="preserve">1) здійснює попередній розгляд та реєстрацію звернень громадян, що надійшли на адресу керівництва адміністрації; </w:t>
      </w:r>
    </w:p>
    <w:p w:rsidR="00930596" w:rsidRPr="00320569" w:rsidRDefault="00930596" w:rsidP="00930596">
      <w:pPr>
        <w:spacing w:after="0" w:line="240"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 xml:space="preserve">2) надає матеріали звернень керівництву адміністрації згідно з розподілом обов’язків; </w:t>
      </w:r>
    </w:p>
    <w:p w:rsidR="00930596" w:rsidRPr="00320569" w:rsidRDefault="00930596" w:rsidP="00930596">
      <w:pPr>
        <w:spacing w:after="0" w:line="240"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 xml:space="preserve">3) надсилає звернення на розгляд виконавцям згідно з резолюцією керівника; </w:t>
      </w:r>
    </w:p>
    <w:p w:rsidR="00930596" w:rsidRPr="00320569" w:rsidRDefault="00930596" w:rsidP="00930596">
      <w:pPr>
        <w:spacing w:after="0" w:line="240"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 xml:space="preserve">4) контролює своєчасність та повноту наданих відповідей; </w:t>
      </w:r>
    </w:p>
    <w:p w:rsidR="00930596" w:rsidRPr="00320569" w:rsidRDefault="00930596" w:rsidP="00930596">
      <w:pPr>
        <w:spacing w:after="0" w:line="240"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5) вносить пропозиції щодо зняття звернення з контролю або продовження терміну виконання документа до остаточного вирішення порушеного питання;</w:t>
      </w:r>
    </w:p>
    <w:p w:rsidR="00930596" w:rsidRPr="00320569" w:rsidRDefault="00930596" w:rsidP="00930596">
      <w:pPr>
        <w:spacing w:after="0" w:line="240"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 xml:space="preserve">6) здійснює щоденний консультативний прийом громадян. </w:t>
      </w:r>
    </w:p>
    <w:p w:rsidR="00930596" w:rsidRPr="00320569" w:rsidRDefault="00930596" w:rsidP="00930596">
      <w:pPr>
        <w:spacing w:after="0" w:line="240"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2.2. Загальний відділ щокварталу аналізує роботу з розгляду звернень, узагальнює пропозиції, що містяться в них, доповідає керівництву адміністрації для розроблення заходів, спрямованих на усунення причин виникнення обґрунтованих скарг і зауважень.</w:t>
      </w:r>
    </w:p>
    <w:p w:rsidR="00930596" w:rsidRPr="00320569" w:rsidRDefault="00930596" w:rsidP="00930596">
      <w:pPr>
        <w:spacing w:after="0" w:line="240" w:lineRule="auto"/>
        <w:ind w:firstLine="720"/>
        <w:jc w:val="both"/>
        <w:rPr>
          <w:rFonts w:ascii="Times New Roman" w:hAnsi="Times New Roman" w:cs="Times New Roman"/>
          <w:sz w:val="28"/>
          <w:szCs w:val="28"/>
        </w:rPr>
      </w:pPr>
    </w:p>
    <w:p w:rsidR="00930596" w:rsidRPr="00320569" w:rsidRDefault="00930596" w:rsidP="00930596">
      <w:pPr>
        <w:spacing w:after="0" w:line="240" w:lineRule="auto"/>
        <w:jc w:val="center"/>
        <w:rPr>
          <w:rFonts w:ascii="Times New Roman" w:hAnsi="Times New Roman" w:cs="Times New Roman"/>
          <w:sz w:val="28"/>
          <w:szCs w:val="28"/>
        </w:rPr>
      </w:pPr>
      <w:r w:rsidRPr="00320569">
        <w:rPr>
          <w:rFonts w:ascii="Times New Roman" w:hAnsi="Times New Roman" w:cs="Times New Roman"/>
          <w:sz w:val="28"/>
          <w:szCs w:val="28"/>
        </w:rPr>
        <w:t xml:space="preserve">Параграф 3. Порядок розгляду питань, порушених </w:t>
      </w:r>
    </w:p>
    <w:p w:rsidR="00930596" w:rsidRPr="00320569" w:rsidRDefault="00930596" w:rsidP="00930596">
      <w:pPr>
        <w:spacing w:after="0" w:line="240" w:lineRule="auto"/>
        <w:jc w:val="center"/>
        <w:rPr>
          <w:rFonts w:ascii="Times New Roman" w:hAnsi="Times New Roman" w:cs="Times New Roman"/>
          <w:sz w:val="28"/>
          <w:szCs w:val="28"/>
        </w:rPr>
      </w:pPr>
      <w:r w:rsidRPr="00320569">
        <w:rPr>
          <w:rFonts w:ascii="Times New Roman" w:hAnsi="Times New Roman" w:cs="Times New Roman"/>
          <w:sz w:val="28"/>
          <w:szCs w:val="28"/>
        </w:rPr>
        <w:t>у зверненнях громадян</w:t>
      </w:r>
    </w:p>
    <w:p w:rsidR="00930596" w:rsidRPr="00320569" w:rsidRDefault="00930596" w:rsidP="00930596">
      <w:pPr>
        <w:spacing w:after="0" w:line="240" w:lineRule="auto"/>
        <w:ind w:firstLine="720"/>
        <w:rPr>
          <w:rFonts w:ascii="Times New Roman" w:hAnsi="Times New Roman" w:cs="Times New Roman"/>
          <w:sz w:val="12"/>
          <w:szCs w:val="12"/>
        </w:rPr>
      </w:pPr>
    </w:p>
    <w:p w:rsidR="00930596" w:rsidRPr="00320569" w:rsidRDefault="00930596" w:rsidP="00930596">
      <w:pPr>
        <w:spacing w:after="0" w:line="240"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 xml:space="preserve">3.1. Порушені у зверненнях громадян питання розглядаються головою адміністрації, заступниками голови, керівником апарату (відповідно до розподілу обов’язків). </w:t>
      </w:r>
    </w:p>
    <w:p w:rsidR="00930596" w:rsidRPr="00320569" w:rsidRDefault="00930596" w:rsidP="00930596">
      <w:pPr>
        <w:spacing w:after="0" w:line="240"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3.2. Відповіді на звернення громадян, за дорученням голови адміністрації, заступників голови, керівника апарату готують структурні підрозділи адміністрації та її апарату, територіальні підрозділи центральних органів виконавчої влади в районі, інші органи в межах визначеної чинним законодавством компетенції та доручень керівництва адміністрації.</w:t>
      </w:r>
    </w:p>
    <w:p w:rsidR="00930596" w:rsidRPr="00320569" w:rsidRDefault="00930596" w:rsidP="00930596">
      <w:pPr>
        <w:spacing w:after="0" w:line="240" w:lineRule="auto"/>
        <w:jc w:val="both"/>
        <w:rPr>
          <w:rFonts w:ascii="Times New Roman" w:hAnsi="Times New Roman" w:cs="Times New Roman"/>
          <w:sz w:val="28"/>
          <w:szCs w:val="28"/>
        </w:rPr>
      </w:pPr>
      <w:r w:rsidRPr="00320569">
        <w:rPr>
          <w:rFonts w:ascii="Times New Roman" w:hAnsi="Times New Roman" w:cs="Times New Roman"/>
          <w:sz w:val="28"/>
          <w:szCs w:val="28"/>
        </w:rPr>
        <w:t>3.3. Пропозиції (зауваження), заяви (клопотання), скарги Героїв Радянського Союзу, Героїв Соціалістичної Праці, Героїв України, інвалідів Великої Вітчизняної війни розглядаються безпосередньо головою адміністрації.</w:t>
      </w:r>
    </w:p>
    <w:p w:rsidR="00930596" w:rsidRPr="00320569" w:rsidRDefault="00930596" w:rsidP="00930596">
      <w:pPr>
        <w:spacing w:after="0" w:line="240"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Відповіді про результати розгляду звернень, що перебували на контролі в органах державної влади вищого рівня, надаються за підписом голови або  заступника, який виконує його  обов’язки.  Інформацію про результати розгляду таких звернень виконавці надають у загальний відділ  на паперових та електронних носіях.</w:t>
      </w:r>
    </w:p>
    <w:p w:rsidR="00930596" w:rsidRPr="00320569" w:rsidRDefault="00930596" w:rsidP="00930596">
      <w:pPr>
        <w:spacing w:after="0" w:line="240" w:lineRule="auto"/>
        <w:ind w:firstLine="720"/>
        <w:jc w:val="both"/>
        <w:rPr>
          <w:rFonts w:ascii="Times New Roman" w:hAnsi="Times New Roman" w:cs="Times New Roman"/>
          <w:sz w:val="28"/>
          <w:szCs w:val="28"/>
        </w:rPr>
      </w:pPr>
    </w:p>
    <w:p w:rsidR="00930596" w:rsidRPr="00320569" w:rsidRDefault="00930596" w:rsidP="00930596">
      <w:pPr>
        <w:spacing w:after="0" w:line="240" w:lineRule="auto"/>
        <w:rPr>
          <w:rFonts w:ascii="Times New Roman" w:hAnsi="Times New Roman" w:cs="Times New Roman"/>
          <w:sz w:val="28"/>
          <w:szCs w:val="28"/>
        </w:rPr>
      </w:pPr>
      <w:r w:rsidRPr="00320569">
        <w:rPr>
          <w:rFonts w:ascii="Times New Roman" w:hAnsi="Times New Roman" w:cs="Times New Roman"/>
          <w:sz w:val="28"/>
          <w:szCs w:val="28"/>
        </w:rPr>
        <w:t xml:space="preserve">                    </w:t>
      </w:r>
    </w:p>
    <w:p w:rsidR="00267AB3" w:rsidRDefault="00930596" w:rsidP="00930596">
      <w:pPr>
        <w:spacing w:after="0" w:line="240" w:lineRule="auto"/>
        <w:rPr>
          <w:rFonts w:ascii="Times New Roman" w:hAnsi="Times New Roman" w:cs="Times New Roman"/>
          <w:sz w:val="28"/>
          <w:szCs w:val="28"/>
          <w:lang w:val="uk-UA"/>
        </w:rPr>
      </w:pPr>
      <w:r w:rsidRPr="00320569">
        <w:rPr>
          <w:rFonts w:ascii="Times New Roman" w:hAnsi="Times New Roman" w:cs="Times New Roman"/>
          <w:sz w:val="28"/>
          <w:szCs w:val="28"/>
        </w:rPr>
        <w:t xml:space="preserve">                  </w:t>
      </w:r>
    </w:p>
    <w:p w:rsidR="00267AB3" w:rsidRDefault="00267AB3" w:rsidP="00930596">
      <w:pPr>
        <w:spacing w:after="0" w:line="240" w:lineRule="auto"/>
        <w:rPr>
          <w:rFonts w:ascii="Times New Roman" w:hAnsi="Times New Roman" w:cs="Times New Roman"/>
          <w:sz w:val="28"/>
          <w:szCs w:val="28"/>
          <w:lang w:val="uk-UA"/>
        </w:rPr>
      </w:pPr>
    </w:p>
    <w:p w:rsidR="00267AB3" w:rsidRDefault="00267AB3" w:rsidP="00930596">
      <w:pPr>
        <w:spacing w:after="0" w:line="240" w:lineRule="auto"/>
        <w:rPr>
          <w:rFonts w:ascii="Times New Roman" w:hAnsi="Times New Roman" w:cs="Times New Roman"/>
          <w:sz w:val="28"/>
          <w:szCs w:val="28"/>
          <w:lang w:val="uk-UA"/>
        </w:rPr>
      </w:pPr>
    </w:p>
    <w:p w:rsidR="00930596" w:rsidRPr="00320569" w:rsidRDefault="00267AB3" w:rsidP="00930596">
      <w:pPr>
        <w:spacing w:after="0" w:line="240" w:lineRule="auto"/>
        <w:rPr>
          <w:rFonts w:ascii="Times New Roman" w:hAnsi="Times New Roman" w:cs="Times New Roman"/>
          <w:sz w:val="28"/>
          <w:szCs w:val="28"/>
        </w:rPr>
      </w:pPr>
      <w:r>
        <w:rPr>
          <w:rFonts w:ascii="Times New Roman" w:hAnsi="Times New Roman" w:cs="Times New Roman"/>
          <w:sz w:val="28"/>
          <w:szCs w:val="28"/>
          <w:lang w:val="uk-UA"/>
        </w:rPr>
        <w:lastRenderedPageBreak/>
        <w:t xml:space="preserve">                   </w:t>
      </w:r>
      <w:r w:rsidR="00930596" w:rsidRPr="00320569">
        <w:rPr>
          <w:rFonts w:ascii="Times New Roman" w:hAnsi="Times New Roman" w:cs="Times New Roman"/>
          <w:sz w:val="28"/>
          <w:szCs w:val="28"/>
        </w:rPr>
        <w:t xml:space="preserve"> Параграф 4. Порядок проведення прийому громадян </w:t>
      </w:r>
    </w:p>
    <w:p w:rsidR="00930596" w:rsidRPr="00320569" w:rsidRDefault="00930596" w:rsidP="00930596">
      <w:pPr>
        <w:spacing w:after="0" w:line="240" w:lineRule="auto"/>
        <w:jc w:val="center"/>
        <w:rPr>
          <w:rFonts w:ascii="Times New Roman" w:hAnsi="Times New Roman" w:cs="Times New Roman"/>
          <w:sz w:val="28"/>
          <w:szCs w:val="28"/>
        </w:rPr>
      </w:pPr>
      <w:r w:rsidRPr="00320569">
        <w:rPr>
          <w:rFonts w:ascii="Times New Roman" w:hAnsi="Times New Roman" w:cs="Times New Roman"/>
          <w:sz w:val="28"/>
          <w:szCs w:val="28"/>
        </w:rPr>
        <w:t>з особистих питань керівництвом адміністрації</w:t>
      </w:r>
    </w:p>
    <w:p w:rsidR="00930596" w:rsidRPr="00320569" w:rsidRDefault="00930596" w:rsidP="00930596">
      <w:pPr>
        <w:spacing w:after="0" w:line="240" w:lineRule="auto"/>
        <w:ind w:firstLine="720"/>
        <w:jc w:val="both"/>
        <w:rPr>
          <w:rFonts w:ascii="Times New Roman" w:hAnsi="Times New Roman" w:cs="Times New Roman"/>
          <w:sz w:val="12"/>
          <w:szCs w:val="12"/>
        </w:rPr>
      </w:pPr>
    </w:p>
    <w:p w:rsidR="00930596" w:rsidRPr="00320569" w:rsidRDefault="00930596" w:rsidP="00930596">
      <w:pPr>
        <w:spacing w:after="0" w:line="240"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4.1. Голова адміністрації, його заступники, керівник апарату здійснюють особисті прийоми громадян в адміністрації та особисті прийоми з виїздом за місцем проживання або роботи громадян згідно з графіками, що затверджуються головою адміністрації та оприлюднюються у районній газеті розміщуються на сайті адміністрації та на інформаційних стендах адміністрації, її структурних підрозділів, виконкомів сільських і селищних рад району. Графік особистого прийому громадян повинен містити інформацію про місце проведення, дні та години прийому.</w:t>
      </w:r>
    </w:p>
    <w:p w:rsidR="00930596" w:rsidRPr="00320569" w:rsidRDefault="00930596" w:rsidP="00930596">
      <w:pPr>
        <w:spacing w:after="0" w:line="240"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4.2. Порядок організації та проведення прийому громадян з особистих питань керівництвом адміністрації визначається розпорядженням голови адміністрації. З’ясування розгляду та вирішення питань, з якими громадянин передбачає звернутися на особистий прийом до керівництва адміністрації, попередній запис громадян проводиться загальним відділом.</w:t>
      </w:r>
    </w:p>
    <w:p w:rsidR="00930596" w:rsidRPr="00320569" w:rsidRDefault="00930596" w:rsidP="00930596">
      <w:pPr>
        <w:spacing w:after="0" w:line="240" w:lineRule="auto"/>
        <w:ind w:firstLine="720"/>
        <w:jc w:val="both"/>
        <w:rPr>
          <w:rFonts w:ascii="Times New Roman" w:hAnsi="Times New Roman" w:cs="Times New Roman"/>
          <w:sz w:val="28"/>
          <w:szCs w:val="28"/>
          <w:lang w:val="uk-UA"/>
        </w:rPr>
      </w:pPr>
      <w:r w:rsidRPr="00320569">
        <w:rPr>
          <w:rFonts w:ascii="Times New Roman" w:hAnsi="Times New Roman" w:cs="Times New Roman"/>
          <w:sz w:val="28"/>
          <w:szCs w:val="28"/>
        </w:rPr>
        <w:t>4.3. Контроль за виконанням доручень, наданих під час прийому, здійснюється загальним відділом.</w:t>
      </w:r>
    </w:p>
    <w:p w:rsidR="00930596" w:rsidRPr="00320569" w:rsidRDefault="00930596" w:rsidP="00930596">
      <w:pPr>
        <w:spacing w:after="0" w:line="240" w:lineRule="auto"/>
        <w:ind w:firstLine="720"/>
        <w:jc w:val="both"/>
        <w:rPr>
          <w:rFonts w:ascii="Times New Roman" w:hAnsi="Times New Roman" w:cs="Times New Roman"/>
          <w:sz w:val="28"/>
          <w:szCs w:val="28"/>
          <w:lang w:val="uk-UA"/>
        </w:rPr>
      </w:pPr>
    </w:p>
    <w:p w:rsidR="00707BFB" w:rsidRPr="00320569" w:rsidRDefault="00707BFB" w:rsidP="00707BFB">
      <w:pPr>
        <w:spacing w:after="0" w:line="240" w:lineRule="auto"/>
        <w:jc w:val="center"/>
        <w:rPr>
          <w:rFonts w:ascii="Times New Roman" w:hAnsi="Times New Roman" w:cs="Times New Roman"/>
          <w:bCs/>
          <w:sz w:val="28"/>
          <w:szCs w:val="28"/>
        </w:rPr>
      </w:pPr>
      <w:r w:rsidRPr="00320569">
        <w:rPr>
          <w:rFonts w:ascii="Times New Roman" w:hAnsi="Times New Roman" w:cs="Times New Roman"/>
          <w:bCs/>
          <w:sz w:val="28"/>
          <w:szCs w:val="28"/>
        </w:rPr>
        <w:t xml:space="preserve">Параграф 5. Розгляд звернень про надання безоплатної первинної </w:t>
      </w:r>
    </w:p>
    <w:p w:rsidR="00707BFB" w:rsidRPr="00320569" w:rsidRDefault="00707BFB" w:rsidP="00707BFB">
      <w:pPr>
        <w:spacing w:after="0" w:line="240" w:lineRule="auto"/>
        <w:jc w:val="center"/>
        <w:rPr>
          <w:rFonts w:ascii="Times New Roman" w:hAnsi="Times New Roman" w:cs="Times New Roman"/>
          <w:bCs/>
          <w:sz w:val="28"/>
          <w:szCs w:val="28"/>
        </w:rPr>
      </w:pPr>
      <w:r w:rsidRPr="00320569">
        <w:rPr>
          <w:rFonts w:ascii="Times New Roman" w:hAnsi="Times New Roman" w:cs="Times New Roman"/>
          <w:bCs/>
          <w:sz w:val="28"/>
          <w:szCs w:val="28"/>
        </w:rPr>
        <w:t>правової допомоги в адміністрації</w:t>
      </w:r>
    </w:p>
    <w:p w:rsidR="00707BFB" w:rsidRPr="00320569" w:rsidRDefault="00707BFB" w:rsidP="00707BFB">
      <w:pPr>
        <w:spacing w:line="240" w:lineRule="auto"/>
        <w:jc w:val="center"/>
        <w:rPr>
          <w:sz w:val="12"/>
          <w:szCs w:val="12"/>
        </w:rPr>
      </w:pPr>
    </w:p>
    <w:p w:rsidR="00707BFB" w:rsidRPr="00320569" w:rsidRDefault="00707BFB" w:rsidP="00707BFB">
      <w:pPr>
        <w:spacing w:after="0" w:line="233"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 xml:space="preserve">5.1. Звернення з питань отримання безоплатної первинної правової допомоги, що надходять до адміністрації, підлягають реєстрації та окремому обліку </w:t>
      </w:r>
      <w:r w:rsidRPr="00320569">
        <w:rPr>
          <w:rFonts w:ascii="Times New Roman" w:hAnsi="Times New Roman" w:cs="Times New Roman"/>
          <w:sz w:val="28"/>
          <w:szCs w:val="28"/>
          <w:lang w:val="uk-UA"/>
        </w:rPr>
        <w:t>у відділі</w:t>
      </w:r>
      <w:r w:rsidRPr="00320569">
        <w:rPr>
          <w:rFonts w:ascii="Times New Roman" w:hAnsi="Times New Roman" w:cs="Times New Roman"/>
          <w:sz w:val="28"/>
          <w:szCs w:val="28"/>
        </w:rPr>
        <w:t xml:space="preserve"> юридично</w:t>
      </w:r>
      <w:r w:rsidRPr="00320569">
        <w:rPr>
          <w:rFonts w:ascii="Times New Roman" w:hAnsi="Times New Roman" w:cs="Times New Roman"/>
          <w:sz w:val="28"/>
          <w:szCs w:val="28"/>
          <w:lang w:val="uk-UA"/>
        </w:rPr>
        <w:t>го забезпечення та комунікацій з громадськістю</w:t>
      </w:r>
      <w:r w:rsidRPr="00320569">
        <w:rPr>
          <w:rFonts w:ascii="Times New Roman" w:hAnsi="Times New Roman" w:cs="Times New Roman"/>
          <w:sz w:val="28"/>
          <w:szCs w:val="28"/>
        </w:rPr>
        <w:t xml:space="preserve"> апарату адміністрації (далі – </w:t>
      </w:r>
      <w:r w:rsidR="00267AB3">
        <w:rPr>
          <w:rFonts w:ascii="Times New Roman" w:hAnsi="Times New Roman" w:cs="Times New Roman"/>
          <w:sz w:val="28"/>
          <w:szCs w:val="28"/>
          <w:lang w:val="uk-UA"/>
        </w:rPr>
        <w:t>відділ</w:t>
      </w:r>
      <w:r w:rsidR="00267AB3" w:rsidRPr="00320569">
        <w:rPr>
          <w:rFonts w:ascii="Times New Roman" w:hAnsi="Times New Roman" w:cs="Times New Roman"/>
          <w:sz w:val="28"/>
          <w:szCs w:val="28"/>
        </w:rPr>
        <w:t xml:space="preserve"> юридично</w:t>
      </w:r>
      <w:r w:rsidR="00267AB3" w:rsidRPr="00320569">
        <w:rPr>
          <w:rFonts w:ascii="Times New Roman" w:hAnsi="Times New Roman" w:cs="Times New Roman"/>
          <w:sz w:val="28"/>
          <w:szCs w:val="28"/>
          <w:lang w:val="uk-UA"/>
        </w:rPr>
        <w:t>го забезпечення та комунікацій з громадськістю</w:t>
      </w:r>
      <w:r w:rsidR="00267AB3" w:rsidRPr="00320569">
        <w:rPr>
          <w:rFonts w:ascii="Times New Roman" w:hAnsi="Times New Roman" w:cs="Times New Roman"/>
          <w:sz w:val="28"/>
          <w:szCs w:val="28"/>
        </w:rPr>
        <w:t xml:space="preserve"> </w:t>
      </w:r>
      <w:r w:rsidRPr="00320569">
        <w:rPr>
          <w:rFonts w:ascii="Times New Roman" w:hAnsi="Times New Roman" w:cs="Times New Roman"/>
          <w:sz w:val="28"/>
          <w:szCs w:val="28"/>
        </w:rPr>
        <w:t xml:space="preserve">). </w:t>
      </w:r>
    </w:p>
    <w:p w:rsidR="00707BFB" w:rsidRPr="00320569" w:rsidRDefault="00707BFB" w:rsidP="00707BFB">
      <w:pPr>
        <w:spacing w:after="0" w:line="233"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 xml:space="preserve">Розгляд звернень про надання безоплатної первинної правової допомоги, що надходять до адміністрації, здійснюється </w:t>
      </w:r>
      <w:r w:rsidRPr="00320569">
        <w:rPr>
          <w:rFonts w:ascii="Times New Roman" w:hAnsi="Times New Roman" w:cs="Times New Roman"/>
          <w:sz w:val="28"/>
          <w:szCs w:val="28"/>
          <w:lang w:val="uk-UA"/>
        </w:rPr>
        <w:t>відділом</w:t>
      </w:r>
      <w:r w:rsidRPr="00320569">
        <w:rPr>
          <w:rFonts w:ascii="Times New Roman" w:hAnsi="Times New Roman" w:cs="Times New Roman"/>
          <w:sz w:val="28"/>
          <w:szCs w:val="28"/>
        </w:rPr>
        <w:t xml:space="preserve"> юридично</w:t>
      </w:r>
      <w:r w:rsidRPr="00320569">
        <w:rPr>
          <w:rFonts w:ascii="Times New Roman" w:hAnsi="Times New Roman" w:cs="Times New Roman"/>
          <w:sz w:val="28"/>
          <w:szCs w:val="28"/>
          <w:lang w:val="uk-UA"/>
        </w:rPr>
        <w:t>го забезпечення та комунікацій з громадськістю</w:t>
      </w:r>
      <w:r w:rsidRPr="00320569">
        <w:rPr>
          <w:rFonts w:ascii="Times New Roman" w:hAnsi="Times New Roman" w:cs="Times New Roman"/>
          <w:sz w:val="28"/>
          <w:szCs w:val="28"/>
        </w:rPr>
        <w:t xml:space="preserve"> та іншими структурними підрозділами залежно від  категорії порушеного питання.</w:t>
      </w:r>
    </w:p>
    <w:p w:rsidR="00707BFB" w:rsidRPr="00320569" w:rsidRDefault="00707BFB" w:rsidP="00707BFB">
      <w:pPr>
        <w:spacing w:after="0" w:line="233"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 xml:space="preserve">5.2. Відповідь на звернення про надання одного з видів правових послуг надається за підписом заступника голови (згідно з розподілом обов’язків). </w:t>
      </w:r>
    </w:p>
    <w:p w:rsidR="00707BFB" w:rsidRPr="00320569" w:rsidRDefault="00707BFB" w:rsidP="00707BFB">
      <w:pPr>
        <w:spacing w:after="0" w:line="233"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 xml:space="preserve">5.3. У разі звернення особи про надання будь-якого з видів правових послуг, з питань, що віднесені до повноважень адміністрації, такі послуги надаються протягом 30 календарних днів з дня надходження звернення. </w:t>
      </w:r>
    </w:p>
    <w:p w:rsidR="00707BFB" w:rsidRPr="00320569" w:rsidRDefault="00707BFB" w:rsidP="00707BFB">
      <w:pPr>
        <w:spacing w:after="0" w:line="233"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 xml:space="preserve">Якщо у зверненні міститься лише прохання про надання відповідної правової інформації, така правова допомога надається не пізніше п’ятнадцятиденного терміну з дня отримання звернення. </w:t>
      </w:r>
    </w:p>
    <w:p w:rsidR="00707BFB" w:rsidRPr="00320569" w:rsidRDefault="00707BFB" w:rsidP="00707BFB">
      <w:pPr>
        <w:spacing w:after="0" w:line="233"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 xml:space="preserve">5.4. Якщо питання, порушені у зверненні, не належать до компетенції адміністрації, це звернення протягом п’яти календарних днів надсилається до відповідного органу з повідомленням про це особу, яка подала звернення. </w:t>
      </w:r>
    </w:p>
    <w:p w:rsidR="00707BFB" w:rsidRPr="00320569" w:rsidRDefault="00707BFB" w:rsidP="00707BFB">
      <w:pPr>
        <w:spacing w:after="0" w:line="233"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 xml:space="preserve">5.5. Якщо під час розгляду звернення про надання безоплатної первинної правової допомоги встановлено, що особа потребує надання безоплатної вторинної правової допомоги, особі або її законному представникові роз’яснюється порядок подання звернення про надання безоплатної вторинної правової допомоги. </w:t>
      </w:r>
    </w:p>
    <w:p w:rsidR="00707BFB" w:rsidRPr="00320569" w:rsidRDefault="00707BFB" w:rsidP="00707BFB">
      <w:pPr>
        <w:spacing w:line="240" w:lineRule="auto"/>
        <w:rPr>
          <w:bCs/>
          <w:sz w:val="28"/>
          <w:szCs w:val="28"/>
          <w:lang w:val="uk-UA"/>
        </w:rPr>
      </w:pPr>
    </w:p>
    <w:p w:rsidR="00707BFB" w:rsidRPr="00320569" w:rsidRDefault="00707BFB" w:rsidP="00707BFB">
      <w:pPr>
        <w:spacing w:after="0" w:line="240" w:lineRule="auto"/>
        <w:jc w:val="center"/>
        <w:rPr>
          <w:rFonts w:ascii="Times New Roman" w:hAnsi="Times New Roman" w:cs="Times New Roman"/>
          <w:bCs/>
          <w:sz w:val="28"/>
          <w:szCs w:val="28"/>
        </w:rPr>
      </w:pPr>
      <w:r w:rsidRPr="00320569">
        <w:rPr>
          <w:rFonts w:ascii="Times New Roman" w:hAnsi="Times New Roman" w:cs="Times New Roman"/>
          <w:bCs/>
          <w:sz w:val="28"/>
          <w:szCs w:val="28"/>
        </w:rPr>
        <w:lastRenderedPageBreak/>
        <w:t>Параграф 6. Організація особистого прийому осіб для надання безоплатної первинної правової допомоги</w:t>
      </w:r>
    </w:p>
    <w:p w:rsidR="00707BFB" w:rsidRPr="00320569" w:rsidRDefault="00707BFB" w:rsidP="00707BFB">
      <w:pPr>
        <w:spacing w:after="0" w:line="240" w:lineRule="auto"/>
        <w:jc w:val="both"/>
        <w:rPr>
          <w:rFonts w:ascii="Times New Roman" w:hAnsi="Times New Roman" w:cs="Times New Roman"/>
          <w:sz w:val="12"/>
          <w:szCs w:val="12"/>
        </w:rPr>
      </w:pPr>
    </w:p>
    <w:p w:rsidR="00707BFB" w:rsidRPr="00320569" w:rsidRDefault="00707BFB" w:rsidP="00707BFB">
      <w:pPr>
        <w:spacing w:after="0" w:line="240"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 xml:space="preserve">6.1. Прийом осіб, які потребують безоплатної первинної правової допомоги, з питань, що належать до компетенції адміністрації, здійснюється </w:t>
      </w:r>
      <w:r w:rsidRPr="00320569">
        <w:rPr>
          <w:rFonts w:ascii="Times New Roman" w:hAnsi="Times New Roman" w:cs="Times New Roman"/>
          <w:sz w:val="28"/>
          <w:szCs w:val="28"/>
          <w:lang w:val="uk-UA"/>
        </w:rPr>
        <w:t>відділом</w:t>
      </w:r>
      <w:r w:rsidRPr="00320569">
        <w:rPr>
          <w:rFonts w:ascii="Times New Roman" w:hAnsi="Times New Roman" w:cs="Times New Roman"/>
          <w:sz w:val="28"/>
          <w:szCs w:val="28"/>
        </w:rPr>
        <w:t xml:space="preserve"> юридично</w:t>
      </w:r>
      <w:r w:rsidRPr="00320569">
        <w:rPr>
          <w:rFonts w:ascii="Times New Roman" w:hAnsi="Times New Roman" w:cs="Times New Roman"/>
          <w:sz w:val="28"/>
          <w:szCs w:val="28"/>
          <w:lang w:val="uk-UA"/>
        </w:rPr>
        <w:t>го забезпечення та комунікацій з громадськістю</w:t>
      </w:r>
      <w:r w:rsidRPr="00320569">
        <w:rPr>
          <w:rFonts w:ascii="Times New Roman" w:hAnsi="Times New Roman" w:cs="Times New Roman"/>
          <w:sz w:val="28"/>
          <w:szCs w:val="28"/>
        </w:rPr>
        <w:t xml:space="preserve"> та іншими структурними підрозділами адміністрації в установлені відповідним розпорядженням голови адміністрації дні та години, згідно з затвердженим графіком.</w:t>
      </w:r>
    </w:p>
    <w:p w:rsidR="00707BFB" w:rsidRPr="00320569" w:rsidRDefault="00707BFB" w:rsidP="00707BFB">
      <w:pPr>
        <w:spacing w:after="0" w:line="240"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6.2. Реєстрація осіб, які потребують безоплатної первинної правової допомоги, здійснюється юридичним відділом.</w:t>
      </w:r>
    </w:p>
    <w:p w:rsidR="00707BFB" w:rsidRPr="00320569" w:rsidRDefault="00707BFB" w:rsidP="00707BFB">
      <w:pPr>
        <w:spacing w:after="0" w:line="240"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6.3. Під час особистого прийому, особи що його проводять, надають заявникам роз’яснення положень законодавства та консультації з питань реалізації прав і свобод людини і громадянина, правової інформації.</w:t>
      </w:r>
    </w:p>
    <w:p w:rsidR="00707BFB" w:rsidRPr="00320569" w:rsidRDefault="00707BFB" w:rsidP="00707BFB">
      <w:pPr>
        <w:spacing w:after="0" w:line="240"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 xml:space="preserve">Питання, з якими звертаються особи, за змогою вирішуються під час прийому в день їх звернення. У разі якщо під час особистого прийому виникає </w:t>
      </w:r>
    </w:p>
    <w:p w:rsidR="00707BFB" w:rsidRPr="00320569" w:rsidRDefault="00707BFB" w:rsidP="00707BFB">
      <w:pPr>
        <w:spacing w:after="0" w:line="240" w:lineRule="auto"/>
        <w:jc w:val="both"/>
        <w:rPr>
          <w:rFonts w:ascii="Times New Roman" w:hAnsi="Times New Roman" w:cs="Times New Roman"/>
          <w:sz w:val="28"/>
          <w:szCs w:val="28"/>
        </w:rPr>
      </w:pPr>
      <w:r w:rsidRPr="00320569">
        <w:rPr>
          <w:rFonts w:ascii="Times New Roman" w:hAnsi="Times New Roman" w:cs="Times New Roman"/>
          <w:sz w:val="28"/>
          <w:szCs w:val="28"/>
        </w:rPr>
        <w:t xml:space="preserve">потреба в наданні письмових роз’яснень, складанні заяви, скарги та інших правових документів (крім документів процесуального характеру), спеціаліст, що здійснює прийом, зобов’язаний надати допомогу в оформленні звернення про надання безоплатної первинної правової допомоги. </w:t>
      </w:r>
    </w:p>
    <w:p w:rsidR="00707BFB" w:rsidRPr="00320569" w:rsidRDefault="00707BFB" w:rsidP="00707BFB">
      <w:pPr>
        <w:spacing w:after="0" w:line="240" w:lineRule="auto"/>
        <w:ind w:firstLine="720"/>
        <w:jc w:val="both"/>
        <w:rPr>
          <w:rFonts w:ascii="Times New Roman" w:hAnsi="Times New Roman" w:cs="Times New Roman"/>
          <w:sz w:val="28"/>
          <w:szCs w:val="28"/>
        </w:rPr>
      </w:pPr>
      <w:r w:rsidRPr="00320569">
        <w:rPr>
          <w:rFonts w:ascii="Times New Roman" w:hAnsi="Times New Roman" w:cs="Times New Roman"/>
          <w:sz w:val="28"/>
          <w:szCs w:val="28"/>
        </w:rPr>
        <w:t>6.4. Якщо під час особистого прийому встановлено, що особа потребує надання безоплатної вторинної правової допомоги, працівник, який проводить особистий прийом, зобов’язаний роз’яснити їй порядок подання звернення про надання безоплатної вторинної правової допомоги.</w:t>
      </w:r>
    </w:p>
    <w:p w:rsidR="00930596" w:rsidRPr="00707BFB" w:rsidRDefault="00930596" w:rsidP="00930596"/>
    <w:p w:rsidR="009B12C4" w:rsidRPr="00320569" w:rsidRDefault="009B12C4" w:rsidP="00C04B6A">
      <w:pPr>
        <w:spacing w:after="0" w:line="240" w:lineRule="auto"/>
        <w:jc w:val="center"/>
        <w:rPr>
          <w:rFonts w:ascii="Times New Roman" w:hAnsi="Times New Roman" w:cs="Times New Roman"/>
          <w:sz w:val="28"/>
          <w:szCs w:val="28"/>
        </w:rPr>
      </w:pPr>
      <w:r w:rsidRPr="00320569">
        <w:rPr>
          <w:rFonts w:ascii="Times New Roman" w:hAnsi="Times New Roman" w:cs="Times New Roman"/>
          <w:sz w:val="28"/>
          <w:szCs w:val="28"/>
        </w:rPr>
        <w:t xml:space="preserve">Параграф 7.  Розгляд звернень, що надходять від державної установи </w:t>
      </w:r>
    </w:p>
    <w:p w:rsidR="009B12C4" w:rsidRPr="00320569" w:rsidRDefault="00552561" w:rsidP="00C04B6A">
      <w:pPr>
        <w:spacing w:after="0" w:line="240" w:lineRule="auto"/>
        <w:jc w:val="center"/>
        <w:rPr>
          <w:rFonts w:ascii="Times New Roman" w:hAnsi="Times New Roman" w:cs="Times New Roman"/>
          <w:sz w:val="28"/>
          <w:szCs w:val="28"/>
        </w:rPr>
      </w:pPr>
      <w:r w:rsidRPr="00320569">
        <w:rPr>
          <w:rFonts w:ascii="Times New Roman" w:hAnsi="Times New Roman" w:cs="Times New Roman"/>
          <w:sz w:val="28"/>
          <w:szCs w:val="28"/>
        </w:rPr>
        <w:t xml:space="preserve"> «</w:t>
      </w:r>
      <w:r w:rsidR="009B12C4" w:rsidRPr="00320569">
        <w:rPr>
          <w:rFonts w:ascii="Times New Roman" w:hAnsi="Times New Roman" w:cs="Times New Roman"/>
          <w:sz w:val="28"/>
          <w:szCs w:val="28"/>
        </w:rPr>
        <w:t>Сум</w:t>
      </w:r>
      <w:r w:rsidRPr="00320569">
        <w:rPr>
          <w:rFonts w:ascii="Times New Roman" w:hAnsi="Times New Roman" w:cs="Times New Roman"/>
          <w:sz w:val="28"/>
          <w:szCs w:val="28"/>
        </w:rPr>
        <w:t>ський обласний контактний центр</w:t>
      </w:r>
      <w:r w:rsidR="009B12C4" w:rsidRPr="00320569">
        <w:rPr>
          <w:rFonts w:ascii="Times New Roman" w:hAnsi="Times New Roman" w:cs="Times New Roman"/>
          <w:sz w:val="28"/>
          <w:szCs w:val="28"/>
        </w:rPr>
        <w:t>»</w:t>
      </w:r>
    </w:p>
    <w:p w:rsidR="009B12C4" w:rsidRPr="00320569" w:rsidRDefault="009B12C4" w:rsidP="00C04B6A">
      <w:pPr>
        <w:spacing w:after="0" w:line="240" w:lineRule="auto"/>
        <w:jc w:val="center"/>
        <w:rPr>
          <w:rFonts w:ascii="Times New Roman" w:hAnsi="Times New Roman" w:cs="Times New Roman"/>
          <w:b/>
          <w:sz w:val="28"/>
          <w:szCs w:val="28"/>
        </w:rPr>
      </w:pPr>
    </w:p>
    <w:p w:rsidR="009B12C4" w:rsidRPr="00320569" w:rsidRDefault="009B12C4" w:rsidP="00C04B6A">
      <w:pPr>
        <w:spacing w:after="0" w:line="240" w:lineRule="auto"/>
        <w:jc w:val="both"/>
        <w:rPr>
          <w:rFonts w:ascii="Times New Roman" w:hAnsi="Times New Roman" w:cs="Times New Roman"/>
          <w:sz w:val="28"/>
          <w:szCs w:val="28"/>
        </w:rPr>
      </w:pPr>
      <w:r w:rsidRPr="00320569">
        <w:rPr>
          <w:rFonts w:ascii="Times New Roman" w:hAnsi="Times New Roman" w:cs="Times New Roman"/>
          <w:sz w:val="28"/>
          <w:szCs w:val="28"/>
        </w:rPr>
        <w:t xml:space="preserve">          7.1. Звернення, що надходять на розгляд до адміністрації</w:t>
      </w:r>
      <w:r w:rsidR="00620004" w:rsidRPr="00320569">
        <w:rPr>
          <w:rFonts w:ascii="Times New Roman" w:hAnsi="Times New Roman" w:cs="Times New Roman"/>
          <w:sz w:val="28"/>
          <w:szCs w:val="28"/>
        </w:rPr>
        <w:t xml:space="preserve"> з державної установи «</w:t>
      </w:r>
      <w:r w:rsidRPr="00320569">
        <w:rPr>
          <w:rFonts w:ascii="Times New Roman" w:hAnsi="Times New Roman" w:cs="Times New Roman"/>
          <w:sz w:val="28"/>
          <w:szCs w:val="28"/>
        </w:rPr>
        <w:t>Сумський обласний контактний центр» попередньо розглядаються,  реєструються в окремому журналі загальним відділом та передаються на розгляд  керівництву адміністрації ( згідно з розподілом обов’язків).</w:t>
      </w:r>
    </w:p>
    <w:p w:rsidR="009B12C4" w:rsidRPr="00320569" w:rsidRDefault="009B12C4" w:rsidP="00C04B6A">
      <w:pPr>
        <w:spacing w:after="0" w:line="240" w:lineRule="auto"/>
        <w:jc w:val="both"/>
        <w:rPr>
          <w:rFonts w:ascii="Times New Roman" w:hAnsi="Times New Roman" w:cs="Times New Roman"/>
          <w:sz w:val="28"/>
          <w:szCs w:val="28"/>
        </w:rPr>
      </w:pPr>
      <w:r w:rsidRPr="00320569">
        <w:rPr>
          <w:rFonts w:ascii="Times New Roman" w:hAnsi="Times New Roman" w:cs="Times New Roman"/>
          <w:sz w:val="28"/>
          <w:szCs w:val="28"/>
        </w:rPr>
        <w:t xml:space="preserve">          7.2.Не пізніше наступного робочого дня з моменту отримання звернення передаються на розгляд  виконавцям згідно з резолюцією керівника.</w:t>
      </w:r>
    </w:p>
    <w:p w:rsidR="009B12C4" w:rsidRPr="00320569" w:rsidRDefault="009B12C4" w:rsidP="00C04B6A">
      <w:pPr>
        <w:spacing w:after="0" w:line="240" w:lineRule="auto"/>
        <w:jc w:val="both"/>
        <w:rPr>
          <w:rFonts w:ascii="Times New Roman" w:hAnsi="Times New Roman" w:cs="Times New Roman"/>
          <w:sz w:val="28"/>
          <w:szCs w:val="28"/>
        </w:rPr>
      </w:pPr>
      <w:r w:rsidRPr="00320569">
        <w:rPr>
          <w:rFonts w:ascii="Times New Roman" w:hAnsi="Times New Roman" w:cs="Times New Roman"/>
          <w:sz w:val="28"/>
          <w:szCs w:val="28"/>
        </w:rPr>
        <w:t xml:space="preserve">          7.3. Виконавці готують письмові  відповіді заявникам про результати розгляду  звернень, що не потребують додаткового вивчення, протягом  п’яти календарних днів після їх надходження. Звернення, що потребують додаткового вивчення, розглядаються протягом п’ятнадцяти  календарних днів, а у випадку неможливості вирішити порушених  заявниками питань  приймається рішення про продовження строку розгляду звернення, про що письмово повідомляються заявники , але загальний термін розгляду звернень не може перевищувати тридцять календарних днів.</w:t>
      </w:r>
    </w:p>
    <w:p w:rsidR="009B12C4" w:rsidRPr="00320569" w:rsidRDefault="009B12C4" w:rsidP="00C04B6A">
      <w:pPr>
        <w:spacing w:after="0" w:line="240" w:lineRule="auto"/>
        <w:jc w:val="both"/>
        <w:rPr>
          <w:rFonts w:ascii="Times New Roman" w:hAnsi="Times New Roman" w:cs="Times New Roman"/>
          <w:sz w:val="28"/>
          <w:szCs w:val="28"/>
        </w:rPr>
      </w:pPr>
      <w:r w:rsidRPr="00320569">
        <w:rPr>
          <w:rFonts w:ascii="Times New Roman" w:hAnsi="Times New Roman" w:cs="Times New Roman"/>
          <w:sz w:val="28"/>
          <w:szCs w:val="28"/>
        </w:rPr>
        <w:t xml:space="preserve">           7.4. Загальний відділ надсилає у визначені терміни  ( не пізніше наступного робочого дня після завершення розгляду звернення) копію відповіді заявнику на  електронну адресу державної установи « Сумський  обласний контактний центр».</w:t>
      </w:r>
    </w:p>
    <w:p w:rsidR="00D61D2E" w:rsidRPr="00320569" w:rsidRDefault="009B12C4" w:rsidP="00B7726B">
      <w:pPr>
        <w:spacing w:after="0" w:line="240" w:lineRule="auto"/>
        <w:jc w:val="both"/>
        <w:rPr>
          <w:rFonts w:ascii="Times New Roman" w:hAnsi="Times New Roman" w:cs="Times New Roman"/>
          <w:sz w:val="28"/>
          <w:szCs w:val="28"/>
        </w:rPr>
      </w:pPr>
      <w:r w:rsidRPr="00320569">
        <w:rPr>
          <w:rFonts w:ascii="Times New Roman" w:hAnsi="Times New Roman" w:cs="Times New Roman"/>
          <w:sz w:val="28"/>
          <w:szCs w:val="28"/>
        </w:rPr>
        <w:lastRenderedPageBreak/>
        <w:t xml:space="preserve">            7.5. Загальний відділ доповідає керівництву адміністрації про факти порушення термінів розгляду звернень, здійснює щоквартальних аналіз звернень, забезпечує оформлення справ звернень та їх зберігання.</w:t>
      </w:r>
    </w:p>
    <w:p w:rsidR="00D61D2E" w:rsidRPr="00D61D2E" w:rsidRDefault="00D61D2E" w:rsidP="00D61D2E">
      <w:pPr>
        <w:pStyle w:val="a8"/>
      </w:pPr>
    </w:p>
    <w:p w:rsidR="006B1274" w:rsidRPr="00770329" w:rsidRDefault="006B1274" w:rsidP="006B1274">
      <w:pPr>
        <w:pStyle w:val="af"/>
        <w:rPr>
          <w:b w:val="0"/>
        </w:rPr>
      </w:pPr>
      <w:r w:rsidRPr="00770329">
        <w:rPr>
          <w:b w:val="0"/>
        </w:rPr>
        <w:t>Розділ 8. Організація правового забезпечення</w:t>
      </w:r>
    </w:p>
    <w:p w:rsidR="006B1274" w:rsidRPr="00770329" w:rsidRDefault="006B1274" w:rsidP="006B1274">
      <w:pPr>
        <w:pStyle w:val="af"/>
        <w:rPr>
          <w:b w:val="0"/>
        </w:rPr>
      </w:pPr>
      <w:r w:rsidRPr="00770329">
        <w:rPr>
          <w:b w:val="0"/>
        </w:rPr>
        <w:t>діяльності адміністрації</w:t>
      </w:r>
    </w:p>
    <w:p w:rsidR="006B1274" w:rsidRPr="00770329" w:rsidRDefault="006B1274" w:rsidP="006B1274">
      <w:pPr>
        <w:pStyle w:val="af"/>
        <w:rPr>
          <w:b w:val="0"/>
          <w:sz w:val="12"/>
          <w:szCs w:val="12"/>
        </w:rPr>
      </w:pPr>
    </w:p>
    <w:p w:rsidR="006B1274" w:rsidRPr="00770329" w:rsidRDefault="006B1274" w:rsidP="006B1274">
      <w:pPr>
        <w:spacing w:after="0" w:line="240" w:lineRule="auto"/>
        <w:ind w:left="1985" w:hanging="1985"/>
        <w:rPr>
          <w:rFonts w:ascii="Times New Roman" w:hAnsi="Times New Roman" w:cs="Times New Roman"/>
          <w:sz w:val="28"/>
          <w:szCs w:val="28"/>
        </w:rPr>
      </w:pPr>
      <w:r w:rsidRPr="00770329">
        <w:rPr>
          <w:rFonts w:ascii="Times New Roman" w:hAnsi="Times New Roman" w:cs="Times New Roman"/>
          <w:sz w:val="28"/>
          <w:szCs w:val="28"/>
          <w:lang w:val="uk-UA"/>
        </w:rPr>
        <w:t xml:space="preserve">       </w:t>
      </w:r>
      <w:r w:rsidRPr="00770329">
        <w:rPr>
          <w:rFonts w:ascii="Times New Roman" w:hAnsi="Times New Roman" w:cs="Times New Roman"/>
          <w:sz w:val="28"/>
          <w:szCs w:val="28"/>
        </w:rPr>
        <w:t>Параграф 1. Загальні засади правового забезпечення діяльності адміністрації</w:t>
      </w:r>
    </w:p>
    <w:p w:rsidR="006B1274" w:rsidRPr="00770329" w:rsidRDefault="006B1274" w:rsidP="006B1274">
      <w:pPr>
        <w:spacing w:after="0" w:line="240" w:lineRule="auto"/>
        <w:jc w:val="both"/>
        <w:rPr>
          <w:rFonts w:ascii="Times New Roman" w:hAnsi="Times New Roman" w:cs="Times New Roman"/>
          <w:b/>
          <w:sz w:val="12"/>
          <w:szCs w:val="12"/>
        </w:rPr>
      </w:pPr>
    </w:p>
    <w:p w:rsidR="006B1274" w:rsidRPr="00770329" w:rsidRDefault="006B1274" w:rsidP="006B1274">
      <w:pPr>
        <w:spacing w:after="0" w:line="240" w:lineRule="auto"/>
        <w:jc w:val="both"/>
        <w:rPr>
          <w:rFonts w:ascii="Times New Roman" w:hAnsi="Times New Roman" w:cs="Times New Roman"/>
          <w:sz w:val="28"/>
          <w:szCs w:val="28"/>
          <w:lang w:val="uk-UA"/>
        </w:rPr>
      </w:pPr>
      <w:r w:rsidRPr="00770329">
        <w:rPr>
          <w:rFonts w:ascii="Times New Roman" w:hAnsi="Times New Roman" w:cs="Times New Roman"/>
          <w:sz w:val="28"/>
          <w:szCs w:val="28"/>
        </w:rPr>
        <w:t xml:space="preserve">           1.1. Правове забезпечення діяльності адміністрації, а також надання методичної та практичної допомоги з правових питань здійснює </w:t>
      </w:r>
      <w:r w:rsidRPr="00770329">
        <w:rPr>
          <w:rFonts w:ascii="Times New Roman" w:hAnsi="Times New Roman" w:cs="Times New Roman"/>
          <w:sz w:val="28"/>
          <w:szCs w:val="28"/>
          <w:lang w:val="uk-UA"/>
        </w:rPr>
        <w:t xml:space="preserve">відділ </w:t>
      </w:r>
      <w:r w:rsidRPr="00770329">
        <w:rPr>
          <w:rFonts w:ascii="Times New Roman" w:hAnsi="Times New Roman" w:cs="Times New Roman"/>
          <w:sz w:val="28"/>
          <w:szCs w:val="28"/>
        </w:rPr>
        <w:t>юридично</w:t>
      </w:r>
      <w:r w:rsidRPr="00770329">
        <w:rPr>
          <w:rFonts w:ascii="Times New Roman" w:hAnsi="Times New Roman" w:cs="Times New Roman"/>
          <w:sz w:val="28"/>
          <w:szCs w:val="28"/>
          <w:lang w:val="uk-UA"/>
        </w:rPr>
        <w:t>го забезпечення та комунікацій з громадськістю апарату райдержадміністрації</w:t>
      </w:r>
    </w:p>
    <w:p w:rsidR="006B1274" w:rsidRPr="00770329" w:rsidRDefault="006B1274" w:rsidP="006B1274">
      <w:pPr>
        <w:spacing w:after="0" w:line="240" w:lineRule="auto"/>
        <w:jc w:val="both"/>
        <w:rPr>
          <w:rFonts w:ascii="Times New Roman" w:hAnsi="Times New Roman" w:cs="Times New Roman"/>
          <w:sz w:val="28"/>
          <w:szCs w:val="28"/>
          <w:lang w:val="uk-UA"/>
        </w:rPr>
      </w:pPr>
      <w:r w:rsidRPr="00770329">
        <w:rPr>
          <w:rFonts w:ascii="Times New Roman" w:hAnsi="Times New Roman" w:cs="Times New Roman"/>
          <w:sz w:val="28"/>
          <w:szCs w:val="28"/>
          <w:lang w:val="uk-UA"/>
        </w:rPr>
        <w:t xml:space="preserve">         1.2.</w:t>
      </w:r>
      <w:r w:rsidRPr="00770329">
        <w:rPr>
          <w:rFonts w:ascii="Times New Roman" w:hAnsi="Times New Roman" w:cs="Times New Roman"/>
          <w:sz w:val="28"/>
          <w:szCs w:val="28"/>
        </w:rPr>
        <w:t> </w:t>
      </w:r>
      <w:r w:rsidRPr="00770329">
        <w:rPr>
          <w:rFonts w:ascii="Times New Roman" w:hAnsi="Times New Roman" w:cs="Times New Roman"/>
          <w:sz w:val="28"/>
          <w:szCs w:val="28"/>
          <w:lang w:val="uk-UA"/>
        </w:rPr>
        <w:t>Відділ юридичного забезпечення та комунікацій з громадськістю підпорядковується голові адміністрації, з питань організації роботи апарату адміністрації – керівнику апарату адміністрації.</w:t>
      </w:r>
    </w:p>
    <w:p w:rsidR="006B1274" w:rsidRPr="00770329" w:rsidRDefault="006B1274" w:rsidP="006B1274">
      <w:pPr>
        <w:spacing w:after="0" w:line="240" w:lineRule="auto"/>
        <w:jc w:val="both"/>
        <w:rPr>
          <w:rFonts w:ascii="Times New Roman" w:hAnsi="Times New Roman" w:cs="Times New Roman"/>
          <w:sz w:val="28"/>
          <w:szCs w:val="28"/>
          <w:lang w:val="uk-UA"/>
        </w:rPr>
      </w:pPr>
      <w:r w:rsidRPr="00770329">
        <w:rPr>
          <w:rFonts w:ascii="Times New Roman" w:hAnsi="Times New Roman" w:cs="Times New Roman"/>
          <w:sz w:val="28"/>
          <w:szCs w:val="28"/>
          <w:lang w:val="uk-UA"/>
        </w:rPr>
        <w:t xml:space="preserve">         1.3.</w:t>
      </w:r>
      <w:r w:rsidRPr="00770329">
        <w:rPr>
          <w:rFonts w:ascii="Times New Roman" w:hAnsi="Times New Roman" w:cs="Times New Roman"/>
          <w:sz w:val="28"/>
          <w:szCs w:val="28"/>
        </w:rPr>
        <w:t> </w:t>
      </w:r>
      <w:r w:rsidRPr="00770329">
        <w:rPr>
          <w:rFonts w:ascii="Times New Roman" w:hAnsi="Times New Roman" w:cs="Times New Roman"/>
          <w:sz w:val="28"/>
          <w:szCs w:val="28"/>
          <w:lang w:val="uk-UA"/>
        </w:rPr>
        <w:t>Відділ юридичного забезпечення та комунікацій з громадськістю організовує свою роботу відповідно до Положення про юридичний відділ, затвердженого розпорядженням голови адміністрації, що визначає основні завдання та повноваження відділу.</w:t>
      </w:r>
    </w:p>
    <w:p w:rsidR="006B1274" w:rsidRPr="00770329" w:rsidRDefault="006B1274" w:rsidP="006B1274">
      <w:pPr>
        <w:spacing w:after="0" w:line="240" w:lineRule="auto"/>
        <w:jc w:val="both"/>
        <w:rPr>
          <w:rFonts w:ascii="Times New Roman" w:hAnsi="Times New Roman" w:cs="Times New Roman"/>
          <w:sz w:val="28"/>
          <w:szCs w:val="28"/>
          <w:lang w:val="uk-UA"/>
        </w:rPr>
      </w:pPr>
      <w:r w:rsidRPr="00770329">
        <w:rPr>
          <w:rFonts w:ascii="Times New Roman" w:hAnsi="Times New Roman" w:cs="Times New Roman"/>
          <w:sz w:val="28"/>
          <w:szCs w:val="28"/>
          <w:lang w:val="uk-UA"/>
        </w:rPr>
        <w:t xml:space="preserve">         1.4.</w:t>
      </w:r>
      <w:r w:rsidRPr="00770329">
        <w:rPr>
          <w:rFonts w:ascii="Times New Roman" w:hAnsi="Times New Roman" w:cs="Times New Roman"/>
          <w:sz w:val="28"/>
          <w:szCs w:val="28"/>
        </w:rPr>
        <w:t> </w:t>
      </w:r>
      <w:r w:rsidRPr="00770329">
        <w:rPr>
          <w:rFonts w:ascii="Times New Roman" w:hAnsi="Times New Roman" w:cs="Times New Roman"/>
          <w:sz w:val="28"/>
          <w:szCs w:val="28"/>
          <w:lang w:val="uk-UA"/>
        </w:rPr>
        <w:t>У своїй діяльності відділ  юридичного забезпечення та комунікацій з громадськістю керується Конституцією та законами України, постановами Верховної Ради України, указами Президента України, актами Кабінету Міністрів України та інших центральних органів виконавчої влади, прийнятими відповідно до Конституції та законів України, і розпорядженнями голів обласної і районної адміністрацій.</w:t>
      </w:r>
    </w:p>
    <w:p w:rsidR="006B1274" w:rsidRPr="00770329" w:rsidRDefault="006B1274" w:rsidP="006B1274">
      <w:pPr>
        <w:spacing w:line="240" w:lineRule="auto"/>
        <w:rPr>
          <w:sz w:val="28"/>
          <w:szCs w:val="28"/>
          <w:lang w:val="uk-UA"/>
        </w:rPr>
      </w:pPr>
    </w:p>
    <w:p w:rsidR="006B1274" w:rsidRPr="00770329" w:rsidRDefault="006B1274" w:rsidP="006B1274">
      <w:pPr>
        <w:spacing w:after="0" w:line="240" w:lineRule="auto"/>
        <w:ind w:hanging="40"/>
        <w:jc w:val="center"/>
        <w:rPr>
          <w:rFonts w:ascii="Times New Roman" w:hAnsi="Times New Roman" w:cs="Times New Roman"/>
          <w:sz w:val="28"/>
          <w:szCs w:val="28"/>
        </w:rPr>
      </w:pPr>
      <w:r w:rsidRPr="00770329">
        <w:rPr>
          <w:rFonts w:ascii="Times New Roman" w:hAnsi="Times New Roman" w:cs="Times New Roman"/>
          <w:sz w:val="28"/>
          <w:szCs w:val="28"/>
        </w:rPr>
        <w:t xml:space="preserve">Параграф 2. Порядок усунення порушень чинного законодавства, </w:t>
      </w:r>
    </w:p>
    <w:p w:rsidR="006B1274" w:rsidRPr="00770329" w:rsidRDefault="006B1274" w:rsidP="006B1274">
      <w:pPr>
        <w:spacing w:after="0" w:line="240" w:lineRule="auto"/>
        <w:ind w:hanging="40"/>
        <w:jc w:val="center"/>
        <w:rPr>
          <w:rFonts w:ascii="Times New Roman" w:hAnsi="Times New Roman" w:cs="Times New Roman"/>
          <w:sz w:val="28"/>
          <w:szCs w:val="28"/>
        </w:rPr>
      </w:pPr>
      <w:r w:rsidRPr="00770329">
        <w:rPr>
          <w:rFonts w:ascii="Times New Roman" w:hAnsi="Times New Roman" w:cs="Times New Roman"/>
          <w:sz w:val="28"/>
          <w:szCs w:val="28"/>
        </w:rPr>
        <w:t xml:space="preserve">виявлених у документах органів виконавчої влади </w:t>
      </w:r>
    </w:p>
    <w:p w:rsidR="006B1274" w:rsidRPr="00770329" w:rsidRDefault="006B1274" w:rsidP="006B1274">
      <w:pPr>
        <w:spacing w:after="0" w:line="240" w:lineRule="auto"/>
        <w:ind w:hanging="40"/>
        <w:jc w:val="center"/>
        <w:rPr>
          <w:rFonts w:ascii="Times New Roman" w:hAnsi="Times New Roman" w:cs="Times New Roman"/>
          <w:sz w:val="28"/>
          <w:szCs w:val="28"/>
        </w:rPr>
      </w:pPr>
      <w:r w:rsidRPr="00770329">
        <w:rPr>
          <w:rFonts w:ascii="Times New Roman" w:hAnsi="Times New Roman" w:cs="Times New Roman"/>
          <w:sz w:val="28"/>
          <w:szCs w:val="28"/>
        </w:rPr>
        <w:t>та органів місцевого самоврядування району</w:t>
      </w:r>
    </w:p>
    <w:p w:rsidR="006B1274" w:rsidRPr="00770329" w:rsidRDefault="006B1274" w:rsidP="006B1274">
      <w:pPr>
        <w:spacing w:line="240" w:lineRule="auto"/>
        <w:rPr>
          <w:sz w:val="12"/>
          <w:szCs w:val="12"/>
        </w:rPr>
      </w:pPr>
    </w:p>
    <w:p w:rsidR="006B1274" w:rsidRPr="00770329" w:rsidRDefault="006B1274" w:rsidP="006B1274">
      <w:pPr>
        <w:spacing w:after="0" w:line="240" w:lineRule="auto"/>
        <w:jc w:val="both"/>
        <w:rPr>
          <w:rFonts w:ascii="Times New Roman" w:hAnsi="Times New Roman" w:cs="Times New Roman"/>
          <w:sz w:val="28"/>
          <w:szCs w:val="28"/>
        </w:rPr>
      </w:pPr>
      <w:r w:rsidRPr="00770329">
        <w:rPr>
          <w:rFonts w:ascii="Times New Roman" w:hAnsi="Times New Roman" w:cs="Times New Roman"/>
          <w:sz w:val="28"/>
          <w:szCs w:val="28"/>
        </w:rPr>
        <w:t xml:space="preserve">        2.1. При виявленні актів як нормативного, так і ненормативного характеру, прийнятих структурними підрозділами адміністрації  з порушеннями вимог чинного законодавства,  відділом</w:t>
      </w:r>
      <w:r w:rsidRPr="00770329">
        <w:rPr>
          <w:rFonts w:ascii="Times New Roman" w:hAnsi="Times New Roman" w:cs="Times New Roman"/>
          <w:sz w:val="28"/>
          <w:szCs w:val="28"/>
          <w:lang w:val="uk-UA"/>
        </w:rPr>
        <w:t xml:space="preserve"> </w:t>
      </w:r>
      <w:r w:rsidRPr="00770329">
        <w:rPr>
          <w:rFonts w:ascii="Times New Roman" w:hAnsi="Times New Roman" w:cs="Times New Roman"/>
          <w:sz w:val="28"/>
          <w:szCs w:val="28"/>
        </w:rPr>
        <w:t xml:space="preserve"> юридично</w:t>
      </w:r>
      <w:r w:rsidRPr="00770329">
        <w:rPr>
          <w:rFonts w:ascii="Times New Roman" w:hAnsi="Times New Roman" w:cs="Times New Roman"/>
          <w:sz w:val="28"/>
          <w:szCs w:val="28"/>
          <w:lang w:val="uk-UA"/>
        </w:rPr>
        <w:t>го забезпечення та комунікацій з громадськістю</w:t>
      </w:r>
      <w:r w:rsidRPr="00770329">
        <w:rPr>
          <w:rFonts w:ascii="Times New Roman" w:hAnsi="Times New Roman" w:cs="Times New Roman"/>
          <w:sz w:val="28"/>
          <w:szCs w:val="28"/>
        </w:rPr>
        <w:t xml:space="preserve"> складається та подається голові адміністрації доповідна записка про необхідність приведення зазначених документів у відповідність з вимогами чинного законодавства.</w:t>
      </w:r>
    </w:p>
    <w:p w:rsidR="006B1274" w:rsidRPr="00770329" w:rsidRDefault="006B1274" w:rsidP="006B1274">
      <w:pPr>
        <w:spacing w:after="0" w:line="240" w:lineRule="auto"/>
        <w:jc w:val="both"/>
        <w:rPr>
          <w:rFonts w:ascii="Times New Roman" w:hAnsi="Times New Roman" w:cs="Times New Roman"/>
          <w:sz w:val="28"/>
          <w:szCs w:val="28"/>
        </w:rPr>
      </w:pPr>
      <w:r w:rsidRPr="00770329">
        <w:rPr>
          <w:rFonts w:ascii="Times New Roman" w:hAnsi="Times New Roman" w:cs="Times New Roman"/>
          <w:sz w:val="28"/>
          <w:szCs w:val="28"/>
        </w:rPr>
        <w:t xml:space="preserve">       2.2. Доповідна записка  відділу</w:t>
      </w:r>
      <w:r w:rsidRPr="00770329">
        <w:rPr>
          <w:rFonts w:ascii="Times New Roman" w:hAnsi="Times New Roman" w:cs="Times New Roman"/>
          <w:sz w:val="28"/>
          <w:szCs w:val="28"/>
          <w:lang w:val="uk-UA"/>
        </w:rPr>
        <w:t xml:space="preserve"> </w:t>
      </w:r>
      <w:r w:rsidRPr="00770329">
        <w:rPr>
          <w:rFonts w:ascii="Times New Roman" w:hAnsi="Times New Roman" w:cs="Times New Roman"/>
          <w:sz w:val="28"/>
          <w:szCs w:val="28"/>
        </w:rPr>
        <w:t xml:space="preserve"> юридично</w:t>
      </w:r>
      <w:r w:rsidRPr="00770329">
        <w:rPr>
          <w:rFonts w:ascii="Times New Roman" w:hAnsi="Times New Roman" w:cs="Times New Roman"/>
          <w:sz w:val="28"/>
          <w:szCs w:val="28"/>
          <w:lang w:val="uk-UA"/>
        </w:rPr>
        <w:t>го забезпечення та комунікацій з громадськістю</w:t>
      </w:r>
      <w:r w:rsidRPr="00770329">
        <w:rPr>
          <w:rFonts w:ascii="Times New Roman" w:hAnsi="Times New Roman" w:cs="Times New Roman"/>
          <w:sz w:val="28"/>
          <w:szCs w:val="28"/>
        </w:rPr>
        <w:t xml:space="preserve"> з резолюцію (дорученням) голови адміністрації щодо приведення зазначених документів у відповідність з вимогами чинного законодавства направляється до відповідного структурного підрозділу адміністрації.</w:t>
      </w:r>
    </w:p>
    <w:p w:rsidR="006B1274" w:rsidRPr="00770329" w:rsidRDefault="006B1274" w:rsidP="006B1274">
      <w:pPr>
        <w:spacing w:after="0" w:line="240" w:lineRule="auto"/>
        <w:jc w:val="both"/>
        <w:rPr>
          <w:rFonts w:ascii="Times New Roman" w:hAnsi="Times New Roman" w:cs="Times New Roman"/>
          <w:sz w:val="28"/>
          <w:szCs w:val="28"/>
        </w:rPr>
      </w:pPr>
      <w:r w:rsidRPr="00770329">
        <w:rPr>
          <w:rFonts w:ascii="Times New Roman" w:hAnsi="Times New Roman" w:cs="Times New Roman"/>
          <w:sz w:val="28"/>
          <w:szCs w:val="28"/>
        </w:rPr>
        <w:t xml:space="preserve">       2.3. У разі невжиття в місячний термін відповідним структурним підрозділом адміністрації заходів реагування юридичний відділ готує та вносить у встановленому порядку проект розпорядження голови адміністрації про скасування відповідного наказу керівника структурного підрозділу адміністрації як такого, що не відповідає вимогам чинного законодавства.</w:t>
      </w:r>
    </w:p>
    <w:p w:rsidR="006B1274" w:rsidRPr="00770329" w:rsidRDefault="006B1274" w:rsidP="006B1274">
      <w:pPr>
        <w:spacing w:after="0" w:line="240" w:lineRule="auto"/>
        <w:jc w:val="both"/>
        <w:rPr>
          <w:rFonts w:ascii="Times New Roman" w:hAnsi="Times New Roman" w:cs="Times New Roman"/>
          <w:sz w:val="28"/>
          <w:szCs w:val="28"/>
        </w:rPr>
      </w:pPr>
      <w:r w:rsidRPr="00770329">
        <w:rPr>
          <w:rFonts w:ascii="Times New Roman" w:hAnsi="Times New Roman" w:cs="Times New Roman"/>
          <w:sz w:val="28"/>
          <w:szCs w:val="28"/>
        </w:rPr>
        <w:lastRenderedPageBreak/>
        <w:t xml:space="preserve">       2.4. Розпорядження голови адміністрації про скасування наказу керівника структурного підрозділу адміністрації як такого, що не відповідає вимогам чинного законодавства, доводиться до відома відповідного структурного підрозділу в установленому порядку, у разі потреби – оприлюднюється в засобах масової інформації.</w:t>
      </w:r>
    </w:p>
    <w:p w:rsidR="006B1274" w:rsidRPr="00770329" w:rsidRDefault="006B1274" w:rsidP="006B1274">
      <w:pPr>
        <w:spacing w:after="0" w:line="240" w:lineRule="auto"/>
        <w:jc w:val="both"/>
        <w:rPr>
          <w:rFonts w:ascii="Times New Roman" w:hAnsi="Times New Roman" w:cs="Times New Roman"/>
          <w:sz w:val="28"/>
          <w:szCs w:val="28"/>
        </w:rPr>
      </w:pPr>
      <w:r w:rsidRPr="00770329">
        <w:rPr>
          <w:rFonts w:ascii="Times New Roman" w:hAnsi="Times New Roman" w:cs="Times New Roman"/>
          <w:sz w:val="28"/>
          <w:szCs w:val="28"/>
        </w:rPr>
        <w:t xml:space="preserve">        2.5. У разі виявлення актів виконавчих органів місцевого самоврядування, прийнятих  з питань здійснення делегованих повноважень органів виконавчої влади, що не відповідають вимогам чинного законодавства, відділом  юридично</w:t>
      </w:r>
      <w:r w:rsidRPr="00770329">
        <w:rPr>
          <w:rFonts w:ascii="Times New Roman" w:hAnsi="Times New Roman" w:cs="Times New Roman"/>
          <w:sz w:val="28"/>
          <w:szCs w:val="28"/>
          <w:lang w:val="uk-UA"/>
        </w:rPr>
        <w:t>го забезпечення та комунікацій з громадськістю</w:t>
      </w:r>
      <w:r w:rsidRPr="00770329">
        <w:rPr>
          <w:rFonts w:ascii="Times New Roman" w:hAnsi="Times New Roman" w:cs="Times New Roman"/>
          <w:sz w:val="28"/>
          <w:szCs w:val="28"/>
        </w:rPr>
        <w:t xml:space="preserve"> складається та подається голові адміністрації доповідна записка щодо необхідності приведення зазначених документів у відповідність з чинним законодавством.</w:t>
      </w:r>
    </w:p>
    <w:p w:rsidR="006B1274" w:rsidRPr="00770329" w:rsidRDefault="006B1274" w:rsidP="006B1274">
      <w:pPr>
        <w:spacing w:after="0" w:line="240" w:lineRule="auto"/>
        <w:jc w:val="both"/>
        <w:rPr>
          <w:rFonts w:ascii="Times New Roman" w:hAnsi="Times New Roman" w:cs="Times New Roman"/>
          <w:sz w:val="28"/>
          <w:szCs w:val="28"/>
        </w:rPr>
      </w:pPr>
      <w:r w:rsidRPr="00770329">
        <w:rPr>
          <w:rFonts w:ascii="Times New Roman" w:hAnsi="Times New Roman" w:cs="Times New Roman"/>
          <w:sz w:val="28"/>
          <w:szCs w:val="28"/>
        </w:rPr>
        <w:t xml:space="preserve">        2.6. Доповідна записка відділу юридично</w:t>
      </w:r>
      <w:r w:rsidRPr="00770329">
        <w:rPr>
          <w:rFonts w:ascii="Times New Roman" w:hAnsi="Times New Roman" w:cs="Times New Roman"/>
          <w:sz w:val="28"/>
          <w:szCs w:val="28"/>
          <w:lang w:val="uk-UA"/>
        </w:rPr>
        <w:t>го забезпечення та комунікацій з громадськістю</w:t>
      </w:r>
      <w:r w:rsidRPr="00770329">
        <w:rPr>
          <w:rFonts w:ascii="Times New Roman" w:hAnsi="Times New Roman" w:cs="Times New Roman"/>
          <w:sz w:val="28"/>
          <w:szCs w:val="28"/>
        </w:rPr>
        <w:t xml:space="preserve"> з резолюцію голови адміністрації є підставою для підготовки проекту листа стосовно приведення зазначених документів у відповідність з вимогами чинного законодавства, що направляється відповідному сільському, селищному голові для усунення виявлених порушень.</w:t>
      </w:r>
    </w:p>
    <w:p w:rsidR="006B1274" w:rsidRPr="00770329" w:rsidRDefault="006B1274" w:rsidP="006B1274">
      <w:pPr>
        <w:spacing w:after="0"/>
        <w:jc w:val="both"/>
        <w:rPr>
          <w:rFonts w:ascii="Times New Roman" w:hAnsi="Times New Roman" w:cs="Times New Roman"/>
          <w:sz w:val="28"/>
          <w:szCs w:val="28"/>
        </w:rPr>
      </w:pPr>
      <w:r w:rsidRPr="00770329">
        <w:rPr>
          <w:rFonts w:ascii="Times New Roman" w:hAnsi="Times New Roman" w:cs="Times New Roman"/>
          <w:sz w:val="28"/>
          <w:szCs w:val="28"/>
        </w:rPr>
        <w:t xml:space="preserve">        2.7. У випадку невжиття органом місцевого самоврядування у визначений законодавством строк заходів щодо приведення актів у відповідність з чинним законодавством, за дорученням голови адміністрації  відділом</w:t>
      </w:r>
      <w:r w:rsidRPr="00770329">
        <w:rPr>
          <w:rFonts w:ascii="Times New Roman" w:hAnsi="Times New Roman" w:cs="Times New Roman"/>
          <w:sz w:val="28"/>
          <w:szCs w:val="28"/>
          <w:lang w:val="uk-UA"/>
        </w:rPr>
        <w:t xml:space="preserve"> </w:t>
      </w:r>
      <w:r w:rsidRPr="00770329">
        <w:rPr>
          <w:rFonts w:ascii="Times New Roman" w:hAnsi="Times New Roman" w:cs="Times New Roman"/>
          <w:sz w:val="28"/>
          <w:szCs w:val="28"/>
        </w:rPr>
        <w:t>юридично</w:t>
      </w:r>
      <w:r w:rsidRPr="00770329">
        <w:rPr>
          <w:rFonts w:ascii="Times New Roman" w:hAnsi="Times New Roman" w:cs="Times New Roman"/>
          <w:sz w:val="28"/>
          <w:szCs w:val="28"/>
          <w:lang w:val="uk-UA"/>
        </w:rPr>
        <w:t>го забезпечення та комунікацій з громадськістю</w:t>
      </w:r>
      <w:r w:rsidRPr="00770329">
        <w:rPr>
          <w:rFonts w:ascii="Times New Roman" w:hAnsi="Times New Roman" w:cs="Times New Roman"/>
          <w:sz w:val="28"/>
          <w:szCs w:val="28"/>
        </w:rPr>
        <w:t xml:space="preserve"> готується проект листа до правоохоронних органів про вжиття відповідних заходів реагування.</w:t>
      </w:r>
    </w:p>
    <w:p w:rsidR="006B1274" w:rsidRPr="00770329" w:rsidRDefault="006B1274" w:rsidP="006B1274">
      <w:pPr>
        <w:spacing w:after="0"/>
        <w:jc w:val="both"/>
        <w:rPr>
          <w:rFonts w:ascii="Times New Roman" w:hAnsi="Times New Roman" w:cs="Times New Roman"/>
          <w:sz w:val="28"/>
          <w:szCs w:val="28"/>
          <w:shd w:val="clear" w:color="auto" w:fill="FFFFFF"/>
        </w:rPr>
      </w:pPr>
      <w:r w:rsidRPr="00770329">
        <w:rPr>
          <w:rFonts w:ascii="Times New Roman" w:hAnsi="Times New Roman" w:cs="Times New Roman"/>
          <w:sz w:val="28"/>
          <w:szCs w:val="28"/>
        </w:rPr>
        <w:t xml:space="preserve">         2.8.</w:t>
      </w:r>
      <w:r w:rsidRPr="00770329">
        <w:rPr>
          <w:rFonts w:ascii="Times New Roman" w:hAnsi="Times New Roman" w:cs="Times New Roman"/>
          <w:sz w:val="28"/>
          <w:szCs w:val="28"/>
          <w:shd w:val="clear" w:color="auto" w:fill="FFFFFF"/>
        </w:rPr>
        <w:t xml:space="preserve"> Щомісяця до 10 числа наступного за звітним періодом юридичним відділом  надсилаються  копії виданих розпорядчих актів за минулий місяць</w:t>
      </w:r>
      <w:r w:rsidRPr="00770329">
        <w:rPr>
          <w:rFonts w:ascii="Times New Roman" w:hAnsi="Times New Roman" w:cs="Times New Roman"/>
          <w:sz w:val="28"/>
          <w:szCs w:val="28"/>
          <w:shd w:val="clear" w:color="auto" w:fill="FFFFFF"/>
          <w:lang w:val="uk-UA"/>
        </w:rPr>
        <w:t xml:space="preserve">   </w:t>
      </w:r>
      <w:r w:rsidRPr="00770329">
        <w:rPr>
          <w:rFonts w:ascii="Times New Roman" w:hAnsi="Times New Roman" w:cs="Times New Roman"/>
          <w:sz w:val="28"/>
          <w:szCs w:val="28"/>
          <w:shd w:val="clear" w:color="auto" w:fill="FFFFFF"/>
        </w:rPr>
        <w:t xml:space="preserve"> (в тому числі з кадрових питань) до юридичного відділу апарату Сумської обласної адміністрації у паперовому та електронному  вигляді.</w:t>
      </w:r>
    </w:p>
    <w:p w:rsidR="006B1274" w:rsidRPr="00770329" w:rsidRDefault="006B1274" w:rsidP="006B1274">
      <w:pPr>
        <w:spacing w:after="0"/>
        <w:rPr>
          <w:sz w:val="28"/>
          <w:szCs w:val="28"/>
        </w:rPr>
      </w:pPr>
    </w:p>
    <w:p w:rsidR="006B1274" w:rsidRPr="00770329" w:rsidRDefault="006B1274" w:rsidP="006B1274">
      <w:pPr>
        <w:spacing w:after="0"/>
        <w:jc w:val="center"/>
        <w:rPr>
          <w:rFonts w:ascii="Times New Roman" w:hAnsi="Times New Roman" w:cs="Times New Roman"/>
          <w:sz w:val="28"/>
          <w:szCs w:val="28"/>
        </w:rPr>
      </w:pPr>
      <w:r w:rsidRPr="00770329">
        <w:rPr>
          <w:rFonts w:ascii="Times New Roman" w:hAnsi="Times New Roman" w:cs="Times New Roman"/>
          <w:sz w:val="28"/>
          <w:szCs w:val="28"/>
        </w:rPr>
        <w:t>Розділ 9. Організація роботи із забезпечення доступу</w:t>
      </w:r>
    </w:p>
    <w:p w:rsidR="006B1274" w:rsidRPr="00770329" w:rsidRDefault="006B1274" w:rsidP="006B1274">
      <w:pPr>
        <w:spacing w:after="0"/>
        <w:jc w:val="center"/>
        <w:rPr>
          <w:rFonts w:ascii="Times New Roman" w:hAnsi="Times New Roman" w:cs="Times New Roman"/>
          <w:sz w:val="28"/>
          <w:szCs w:val="28"/>
        </w:rPr>
      </w:pPr>
      <w:r w:rsidRPr="00770329">
        <w:rPr>
          <w:rFonts w:ascii="Times New Roman" w:hAnsi="Times New Roman" w:cs="Times New Roman"/>
          <w:sz w:val="28"/>
          <w:szCs w:val="28"/>
        </w:rPr>
        <w:t>до публічної інформації</w:t>
      </w:r>
    </w:p>
    <w:p w:rsidR="006B1274" w:rsidRPr="00770329" w:rsidRDefault="006B1274" w:rsidP="006B1274">
      <w:pPr>
        <w:spacing w:after="0" w:line="240" w:lineRule="auto"/>
        <w:jc w:val="center"/>
        <w:rPr>
          <w:rFonts w:ascii="Times New Roman" w:hAnsi="Times New Roman" w:cs="Times New Roman"/>
          <w:b/>
          <w:sz w:val="28"/>
          <w:szCs w:val="28"/>
          <w:lang w:val="uk-UA"/>
        </w:rPr>
      </w:pPr>
    </w:p>
    <w:p w:rsidR="006B1274" w:rsidRPr="00770329" w:rsidRDefault="006B1274" w:rsidP="006B1274">
      <w:pPr>
        <w:spacing w:after="0" w:line="240" w:lineRule="auto"/>
        <w:ind w:firstLine="771"/>
        <w:jc w:val="both"/>
        <w:rPr>
          <w:rFonts w:ascii="Times New Roman" w:hAnsi="Times New Roman" w:cs="Times New Roman"/>
          <w:sz w:val="28"/>
          <w:szCs w:val="28"/>
          <w:lang w:val="uk-UA"/>
        </w:rPr>
      </w:pPr>
      <w:r w:rsidRPr="00770329">
        <w:rPr>
          <w:rFonts w:ascii="Times New Roman" w:hAnsi="Times New Roman" w:cs="Times New Roman"/>
          <w:sz w:val="28"/>
          <w:szCs w:val="28"/>
          <w:lang w:val="uk-UA"/>
        </w:rPr>
        <w:t>9.1. Доступ до публічної інформації в адміністрації здійснюється в порядку, визначеному Законом України «Про доступ до публічної інформації», іншими нормативно-правовими актами у цій сфері та відповідними розпорядженнями голови адміністрації.</w:t>
      </w:r>
    </w:p>
    <w:p w:rsidR="006B1274" w:rsidRPr="00770329" w:rsidRDefault="006B1274" w:rsidP="006B1274">
      <w:pPr>
        <w:spacing w:after="0" w:line="240" w:lineRule="auto"/>
        <w:ind w:firstLine="771"/>
        <w:jc w:val="both"/>
        <w:rPr>
          <w:rFonts w:ascii="Times New Roman" w:hAnsi="Times New Roman" w:cs="Times New Roman"/>
          <w:sz w:val="28"/>
          <w:szCs w:val="28"/>
          <w:lang w:val="uk-UA"/>
        </w:rPr>
      </w:pPr>
      <w:r w:rsidRPr="00770329">
        <w:rPr>
          <w:rFonts w:ascii="Times New Roman" w:hAnsi="Times New Roman" w:cs="Times New Roman"/>
          <w:sz w:val="28"/>
          <w:szCs w:val="28"/>
          <w:lang w:val="uk-UA"/>
        </w:rPr>
        <w:t>9.2.</w:t>
      </w:r>
      <w:r w:rsidRPr="00770329">
        <w:rPr>
          <w:rFonts w:ascii="Times New Roman" w:hAnsi="Times New Roman" w:cs="Times New Roman"/>
          <w:sz w:val="28"/>
          <w:szCs w:val="28"/>
        </w:rPr>
        <w:t> </w:t>
      </w:r>
      <w:r w:rsidRPr="00770329">
        <w:rPr>
          <w:rFonts w:ascii="Times New Roman" w:hAnsi="Times New Roman" w:cs="Times New Roman"/>
          <w:sz w:val="28"/>
          <w:szCs w:val="28"/>
          <w:lang w:val="uk-UA"/>
        </w:rPr>
        <w:t>Відповідальність за організацію роботи із забезпечення доступу до публічної інформації в адміністрації несе відділ юридичного забезпечення та комунікацій з громадськістю</w:t>
      </w:r>
    </w:p>
    <w:p w:rsidR="006B1274" w:rsidRPr="00770329" w:rsidRDefault="006B1274" w:rsidP="006B1274">
      <w:pPr>
        <w:spacing w:after="0" w:line="240" w:lineRule="auto"/>
        <w:ind w:firstLine="771"/>
        <w:jc w:val="both"/>
        <w:rPr>
          <w:rFonts w:ascii="Times New Roman" w:hAnsi="Times New Roman" w:cs="Times New Roman"/>
          <w:sz w:val="28"/>
          <w:szCs w:val="28"/>
          <w:lang w:val="uk-UA"/>
        </w:rPr>
      </w:pPr>
      <w:r w:rsidRPr="00770329">
        <w:rPr>
          <w:rFonts w:ascii="Times New Roman" w:hAnsi="Times New Roman" w:cs="Times New Roman"/>
          <w:sz w:val="28"/>
          <w:szCs w:val="28"/>
          <w:lang w:val="uk-UA"/>
        </w:rPr>
        <w:t>9.3.</w:t>
      </w:r>
      <w:r w:rsidRPr="00770329">
        <w:rPr>
          <w:rFonts w:ascii="Times New Roman" w:hAnsi="Times New Roman" w:cs="Times New Roman"/>
          <w:sz w:val="28"/>
          <w:szCs w:val="28"/>
        </w:rPr>
        <w:t> </w:t>
      </w:r>
      <w:r w:rsidRPr="00770329">
        <w:rPr>
          <w:rFonts w:ascii="Times New Roman" w:hAnsi="Times New Roman" w:cs="Times New Roman"/>
          <w:sz w:val="28"/>
          <w:szCs w:val="28"/>
          <w:lang w:val="uk-UA"/>
        </w:rPr>
        <w:t>У структурних підрозділах адміністрації відповідальність за організацію роботи із забезпечення доступу до публічної інформації покладається на їх керівників та відповідальних осіб, визначених наказом керівника відповідного структурного підрозділу адміністрації.</w:t>
      </w:r>
    </w:p>
    <w:p w:rsidR="006B1274" w:rsidRPr="00770329" w:rsidRDefault="006B1274" w:rsidP="006B1274">
      <w:pPr>
        <w:rPr>
          <w:sz w:val="12"/>
          <w:szCs w:val="12"/>
          <w:lang w:val="uk-UA"/>
        </w:rPr>
      </w:pPr>
    </w:p>
    <w:p w:rsidR="0007501F" w:rsidRPr="00770329" w:rsidRDefault="0007501F" w:rsidP="00F7667C">
      <w:pPr>
        <w:spacing w:after="0" w:line="240" w:lineRule="auto"/>
        <w:rPr>
          <w:rFonts w:ascii="Times New Roman" w:hAnsi="Times New Roman" w:cs="Times New Roman"/>
          <w:bCs/>
          <w:sz w:val="28"/>
          <w:szCs w:val="28"/>
          <w:lang w:val="uk-UA"/>
        </w:rPr>
      </w:pPr>
    </w:p>
    <w:p w:rsidR="006236E8" w:rsidRDefault="006236E8" w:rsidP="00BA52B5">
      <w:pPr>
        <w:spacing w:after="0" w:line="240" w:lineRule="auto"/>
        <w:ind w:hanging="40"/>
        <w:jc w:val="center"/>
        <w:rPr>
          <w:rFonts w:ascii="Times New Roman" w:hAnsi="Times New Roman" w:cs="Times New Roman"/>
          <w:bCs/>
          <w:sz w:val="28"/>
          <w:szCs w:val="28"/>
          <w:lang w:val="uk-UA"/>
        </w:rPr>
      </w:pPr>
    </w:p>
    <w:p w:rsidR="006236E8" w:rsidRDefault="006236E8" w:rsidP="00BA52B5">
      <w:pPr>
        <w:spacing w:after="0" w:line="240" w:lineRule="auto"/>
        <w:ind w:hanging="40"/>
        <w:jc w:val="center"/>
        <w:rPr>
          <w:rFonts w:ascii="Times New Roman" w:hAnsi="Times New Roman" w:cs="Times New Roman"/>
          <w:bCs/>
          <w:sz w:val="28"/>
          <w:szCs w:val="28"/>
          <w:lang w:val="uk-UA"/>
        </w:rPr>
      </w:pPr>
    </w:p>
    <w:p w:rsidR="006236E8" w:rsidRDefault="006236E8" w:rsidP="00BA52B5">
      <w:pPr>
        <w:spacing w:after="0" w:line="240" w:lineRule="auto"/>
        <w:ind w:hanging="40"/>
        <w:jc w:val="center"/>
        <w:rPr>
          <w:rFonts w:ascii="Times New Roman" w:hAnsi="Times New Roman" w:cs="Times New Roman"/>
          <w:bCs/>
          <w:sz w:val="28"/>
          <w:szCs w:val="28"/>
          <w:lang w:val="uk-UA"/>
        </w:rPr>
      </w:pPr>
    </w:p>
    <w:p w:rsidR="009B12C4" w:rsidRPr="007F6AE2" w:rsidRDefault="009B12C4" w:rsidP="00BA52B5">
      <w:pPr>
        <w:spacing w:after="0" w:line="240" w:lineRule="auto"/>
        <w:ind w:hanging="40"/>
        <w:jc w:val="center"/>
        <w:rPr>
          <w:rFonts w:ascii="Times New Roman" w:hAnsi="Times New Roman" w:cs="Times New Roman"/>
          <w:bCs/>
          <w:sz w:val="28"/>
          <w:szCs w:val="28"/>
          <w:lang w:val="uk-UA"/>
        </w:rPr>
      </w:pPr>
      <w:r w:rsidRPr="007F6AE2">
        <w:rPr>
          <w:rFonts w:ascii="Times New Roman" w:hAnsi="Times New Roman" w:cs="Times New Roman"/>
          <w:bCs/>
          <w:sz w:val="28"/>
          <w:szCs w:val="28"/>
          <w:lang w:val="uk-UA"/>
        </w:rPr>
        <w:lastRenderedPageBreak/>
        <w:t xml:space="preserve">Розділ 10. </w:t>
      </w:r>
      <w:r w:rsidR="00243769" w:rsidRPr="007F6AE2">
        <w:rPr>
          <w:rFonts w:ascii="Times New Roman" w:hAnsi="Times New Roman" w:cs="Times New Roman"/>
          <w:bCs/>
          <w:sz w:val="28"/>
          <w:szCs w:val="28"/>
          <w:lang w:val="uk-UA"/>
        </w:rPr>
        <w:t>Д</w:t>
      </w:r>
      <w:r w:rsidRPr="007F6AE2">
        <w:rPr>
          <w:rFonts w:ascii="Times New Roman" w:hAnsi="Times New Roman" w:cs="Times New Roman"/>
          <w:bCs/>
          <w:sz w:val="28"/>
          <w:szCs w:val="28"/>
          <w:lang w:val="uk-UA"/>
        </w:rPr>
        <w:t xml:space="preserve">орадчі  органи адміністрації </w:t>
      </w:r>
    </w:p>
    <w:p w:rsidR="00BA52B5" w:rsidRPr="007F6AE2" w:rsidRDefault="00BA52B5" w:rsidP="00BA52B5">
      <w:pPr>
        <w:spacing w:after="0" w:line="240" w:lineRule="auto"/>
        <w:ind w:hanging="40"/>
        <w:jc w:val="center"/>
        <w:rPr>
          <w:rFonts w:ascii="Times New Roman" w:hAnsi="Times New Roman" w:cs="Times New Roman"/>
          <w:bCs/>
          <w:sz w:val="28"/>
          <w:szCs w:val="28"/>
          <w:lang w:val="uk-UA"/>
        </w:rPr>
      </w:pPr>
    </w:p>
    <w:p w:rsidR="009B12C4" w:rsidRPr="007F6AE2" w:rsidRDefault="009B12C4" w:rsidP="006236E8">
      <w:pPr>
        <w:spacing w:after="0" w:line="240" w:lineRule="auto"/>
        <w:jc w:val="center"/>
        <w:rPr>
          <w:rFonts w:ascii="Times New Roman" w:hAnsi="Times New Roman" w:cs="Times New Roman"/>
          <w:sz w:val="28"/>
          <w:szCs w:val="28"/>
        </w:rPr>
      </w:pPr>
      <w:r w:rsidRPr="007F6AE2">
        <w:rPr>
          <w:rFonts w:ascii="Times New Roman" w:hAnsi="Times New Roman" w:cs="Times New Roman"/>
          <w:sz w:val="28"/>
          <w:szCs w:val="28"/>
        </w:rPr>
        <w:t>Параграф 1. Загальні питання організації роботи</w:t>
      </w:r>
    </w:p>
    <w:p w:rsidR="00353734" w:rsidRDefault="009B12C4" w:rsidP="006236E8">
      <w:pPr>
        <w:autoSpaceDE w:val="0"/>
        <w:autoSpaceDN w:val="0"/>
        <w:adjustRightInd w:val="0"/>
        <w:spacing w:after="0" w:line="240" w:lineRule="auto"/>
        <w:ind w:firstLine="709"/>
        <w:jc w:val="center"/>
        <w:rPr>
          <w:rFonts w:ascii="Times New Roman" w:hAnsi="Times New Roman" w:cs="Times New Roman"/>
          <w:sz w:val="28"/>
          <w:szCs w:val="28"/>
          <w:lang w:val="uk-UA"/>
        </w:rPr>
      </w:pPr>
      <w:r w:rsidRPr="007F6AE2">
        <w:rPr>
          <w:rFonts w:ascii="Times New Roman" w:hAnsi="Times New Roman" w:cs="Times New Roman"/>
          <w:sz w:val="28"/>
          <w:szCs w:val="28"/>
        </w:rPr>
        <w:t>дорадчих органів адміністрації</w:t>
      </w:r>
    </w:p>
    <w:p w:rsidR="006236E8" w:rsidRPr="006236E8" w:rsidRDefault="006236E8" w:rsidP="00353734">
      <w:pPr>
        <w:autoSpaceDE w:val="0"/>
        <w:autoSpaceDN w:val="0"/>
        <w:adjustRightInd w:val="0"/>
        <w:spacing w:after="0" w:line="240" w:lineRule="auto"/>
        <w:ind w:firstLine="709"/>
        <w:jc w:val="both"/>
        <w:rPr>
          <w:rFonts w:ascii="Times New Roman" w:hAnsi="Times New Roman" w:cs="Times New Roman"/>
          <w:sz w:val="28"/>
          <w:szCs w:val="28"/>
          <w:lang w:val="uk-UA"/>
        </w:rPr>
      </w:pP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lang w:val="uk-UA"/>
        </w:rPr>
      </w:pPr>
      <w:r w:rsidRPr="007F6AE2">
        <w:rPr>
          <w:rFonts w:ascii="Times New Roman" w:hAnsi="Times New Roman" w:cs="Times New Roman"/>
          <w:sz w:val="28"/>
          <w:szCs w:val="28"/>
          <w:lang w:val="uk-UA"/>
        </w:rPr>
        <w:t>1.1.</w:t>
      </w:r>
      <w:r w:rsidRPr="007F6AE2">
        <w:rPr>
          <w:rFonts w:ascii="Times New Roman" w:hAnsi="Times New Roman" w:cs="Times New Roman"/>
          <w:sz w:val="28"/>
          <w:szCs w:val="28"/>
        </w:rPr>
        <w:t> </w:t>
      </w:r>
      <w:r w:rsidRPr="007F6AE2">
        <w:rPr>
          <w:rFonts w:ascii="Times New Roman" w:hAnsi="Times New Roman" w:cs="Times New Roman"/>
          <w:sz w:val="28"/>
          <w:szCs w:val="28"/>
          <w:lang w:val="uk-UA"/>
        </w:rPr>
        <w:t>Для сприяння здійсненню повноважень адміністрації та керівництва адміністрації її голова може утворювати дорадчі органи.</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rPr>
        <w:t>Дорадчі органи можуть утворюватись у формі колегій, робочих груп, комісій, комітетів, консультативних (експертних) груп, рад тощо.</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lang w:val="uk-UA"/>
        </w:rPr>
        <w:t>1</w:t>
      </w:r>
      <w:r w:rsidRPr="007F6AE2">
        <w:rPr>
          <w:rFonts w:ascii="Times New Roman" w:hAnsi="Times New Roman" w:cs="Times New Roman"/>
          <w:sz w:val="28"/>
          <w:szCs w:val="28"/>
        </w:rPr>
        <w:t>.2. Ініціаторами утворення дорадчих органів можуть бути:</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rPr>
        <w:t>керівництво адміністрації;</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rPr>
        <w:t>керівники структурних підрозділів адміністрації та її апарату.</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lang w:val="uk-UA"/>
        </w:rPr>
        <w:t>1</w:t>
      </w:r>
      <w:r w:rsidRPr="007F6AE2">
        <w:rPr>
          <w:rFonts w:ascii="Times New Roman" w:hAnsi="Times New Roman" w:cs="Times New Roman"/>
          <w:sz w:val="28"/>
          <w:szCs w:val="28"/>
        </w:rPr>
        <w:t>.3. Дорадчі органи утворюються розпорядженням голови адміністрації.</w:t>
      </w:r>
    </w:p>
    <w:p w:rsidR="00353734" w:rsidRPr="007F6AE2" w:rsidRDefault="00353734" w:rsidP="00353734">
      <w:pPr>
        <w:autoSpaceDE w:val="0"/>
        <w:autoSpaceDN w:val="0"/>
        <w:adjustRightInd w:val="0"/>
        <w:spacing w:after="0" w:line="240" w:lineRule="auto"/>
        <w:ind w:firstLine="709"/>
        <w:rPr>
          <w:rFonts w:ascii="Times New Roman" w:hAnsi="Times New Roman" w:cs="Times New Roman"/>
          <w:sz w:val="28"/>
          <w:szCs w:val="28"/>
        </w:rPr>
      </w:pPr>
      <w:r w:rsidRPr="007F6AE2">
        <w:rPr>
          <w:rFonts w:ascii="Times New Roman" w:hAnsi="Times New Roman" w:cs="Times New Roman"/>
          <w:sz w:val="28"/>
          <w:szCs w:val="28"/>
          <w:lang w:val="uk-UA"/>
        </w:rPr>
        <w:t>1</w:t>
      </w:r>
      <w:r w:rsidRPr="007F6AE2">
        <w:rPr>
          <w:rFonts w:ascii="Times New Roman" w:hAnsi="Times New Roman" w:cs="Times New Roman"/>
          <w:sz w:val="28"/>
          <w:szCs w:val="28"/>
        </w:rPr>
        <w:t>.4. Основними завданнями дорадчого органу є:</w:t>
      </w:r>
    </w:p>
    <w:p w:rsidR="00353734" w:rsidRPr="007F6AE2" w:rsidRDefault="00353734" w:rsidP="00353734">
      <w:pPr>
        <w:autoSpaceDE w:val="0"/>
        <w:autoSpaceDN w:val="0"/>
        <w:adjustRightInd w:val="0"/>
        <w:spacing w:after="0" w:line="240" w:lineRule="auto"/>
        <w:ind w:firstLine="709"/>
        <w:rPr>
          <w:rFonts w:ascii="Times New Roman" w:hAnsi="Times New Roman" w:cs="Times New Roman"/>
          <w:sz w:val="28"/>
          <w:szCs w:val="28"/>
        </w:rPr>
      </w:pPr>
      <w:r w:rsidRPr="007F6AE2">
        <w:rPr>
          <w:rFonts w:ascii="Times New Roman" w:hAnsi="Times New Roman" w:cs="Times New Roman"/>
          <w:sz w:val="28"/>
          <w:szCs w:val="28"/>
        </w:rPr>
        <w:t>сприяння забезпеченню координації дій органів виконавчої влади з питань, що належать до їх компетенції;</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rPr>
        <w:t>підготовка пропозицій щодо формування та реалізації державної політики у відповідній сфері;</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rPr>
        <w:t>визначення шляхів, механізмів і способів вирішення проблемних питань, що виникають під час реалізації державної та регіональної політики у відповідній сфері;</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rPr>
        <w:t>підвищення ефективності діяльності місцевих органів виконавчої влади, у тому числі покращення надання адміністративних послуг споживачам;</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rPr>
        <w:t>удосконалення нормативно-правової бази;</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rPr>
        <w:t>підготовка проектів рішень керівництва адміністрації;</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rPr>
        <w:t>аналіз та перевірка стану справ у відповідній сфері тощо.</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lang w:val="uk-UA"/>
        </w:rPr>
        <w:t>1</w:t>
      </w:r>
      <w:r w:rsidRPr="007F6AE2">
        <w:rPr>
          <w:rFonts w:ascii="Times New Roman" w:hAnsi="Times New Roman" w:cs="Times New Roman"/>
          <w:sz w:val="28"/>
          <w:szCs w:val="28"/>
        </w:rPr>
        <w:t>.5. Завдання, функції, персональний склад та порядок роботи цих органів визначається розпорядженням голови адміністрації та (або) чинними нормативно-правовими актами України.</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lang w:val="uk-UA"/>
        </w:rPr>
        <w:t>1</w:t>
      </w:r>
      <w:r w:rsidRPr="007F6AE2">
        <w:rPr>
          <w:rFonts w:ascii="Times New Roman" w:hAnsi="Times New Roman" w:cs="Times New Roman"/>
          <w:sz w:val="28"/>
          <w:szCs w:val="28"/>
        </w:rPr>
        <w:t>.6. Члени дорадчих органів виконують свої функції на громадських засадах.</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lang w:val="uk-UA"/>
        </w:rPr>
        <w:t>1</w:t>
      </w:r>
      <w:r w:rsidRPr="007F6AE2">
        <w:rPr>
          <w:rFonts w:ascii="Times New Roman" w:hAnsi="Times New Roman" w:cs="Times New Roman"/>
          <w:sz w:val="28"/>
          <w:szCs w:val="28"/>
        </w:rPr>
        <w:t>.7. У разі, якщо розпорядженням голови адміністрації або іншим актом законодавства України не визначено порядок роботи дорадчого органу, то такий дорадчий орган діє в порядку, визначеному цим Регламентом.</w:t>
      </w:r>
    </w:p>
    <w:p w:rsidR="00353734" w:rsidRPr="007F6AE2" w:rsidRDefault="00353734" w:rsidP="00353734">
      <w:pPr>
        <w:autoSpaceDE w:val="0"/>
        <w:autoSpaceDN w:val="0"/>
        <w:adjustRightInd w:val="0"/>
        <w:spacing w:after="0" w:line="240" w:lineRule="auto"/>
        <w:ind w:firstLine="709"/>
        <w:rPr>
          <w:rFonts w:ascii="Times New Roman" w:hAnsi="Times New Roman" w:cs="Times New Roman"/>
          <w:sz w:val="28"/>
          <w:szCs w:val="28"/>
        </w:rPr>
      </w:pPr>
      <w:r w:rsidRPr="007F6AE2">
        <w:rPr>
          <w:rFonts w:ascii="Times New Roman" w:hAnsi="Times New Roman" w:cs="Times New Roman"/>
          <w:sz w:val="28"/>
          <w:szCs w:val="28"/>
          <w:lang w:val="uk-UA"/>
        </w:rPr>
        <w:t>1</w:t>
      </w:r>
      <w:r w:rsidRPr="007F6AE2">
        <w:rPr>
          <w:rFonts w:ascii="Times New Roman" w:hAnsi="Times New Roman" w:cs="Times New Roman"/>
          <w:sz w:val="28"/>
          <w:szCs w:val="28"/>
        </w:rPr>
        <w:t>.8. Дорадчий орган утворюється у складі голови (співголів), заступника голови, секретаря та інших членів дорадчого органу.</w:t>
      </w:r>
    </w:p>
    <w:p w:rsidR="00353734" w:rsidRPr="007F6AE2" w:rsidRDefault="00353734" w:rsidP="00353734">
      <w:pPr>
        <w:autoSpaceDE w:val="0"/>
        <w:autoSpaceDN w:val="0"/>
        <w:adjustRightInd w:val="0"/>
        <w:spacing w:after="0" w:line="240" w:lineRule="auto"/>
        <w:ind w:firstLine="709"/>
        <w:rPr>
          <w:rFonts w:ascii="Times New Roman" w:hAnsi="Times New Roman" w:cs="Times New Roman"/>
          <w:sz w:val="28"/>
          <w:szCs w:val="28"/>
        </w:rPr>
      </w:pPr>
      <w:r w:rsidRPr="007F6AE2">
        <w:rPr>
          <w:rFonts w:ascii="Times New Roman" w:hAnsi="Times New Roman" w:cs="Times New Roman"/>
          <w:sz w:val="28"/>
          <w:szCs w:val="28"/>
          <w:lang w:val="uk-UA"/>
        </w:rPr>
        <w:t>1</w:t>
      </w:r>
      <w:r w:rsidRPr="007F6AE2">
        <w:rPr>
          <w:rFonts w:ascii="Times New Roman" w:hAnsi="Times New Roman" w:cs="Times New Roman"/>
          <w:sz w:val="28"/>
          <w:szCs w:val="28"/>
        </w:rPr>
        <w:t>.9. Формою роботи дорадчого органу є засідання.</w:t>
      </w:r>
    </w:p>
    <w:p w:rsidR="00353734" w:rsidRPr="007F6AE2" w:rsidRDefault="00353734" w:rsidP="00353734">
      <w:pPr>
        <w:autoSpaceDE w:val="0"/>
        <w:autoSpaceDN w:val="0"/>
        <w:adjustRightInd w:val="0"/>
        <w:spacing w:after="0" w:line="240" w:lineRule="auto"/>
        <w:ind w:firstLine="709"/>
        <w:rPr>
          <w:rFonts w:ascii="Times New Roman" w:hAnsi="Times New Roman" w:cs="Times New Roman"/>
          <w:sz w:val="28"/>
          <w:szCs w:val="28"/>
        </w:rPr>
      </w:pPr>
      <w:r w:rsidRPr="007F6AE2">
        <w:rPr>
          <w:rFonts w:ascii="Times New Roman" w:hAnsi="Times New Roman" w:cs="Times New Roman"/>
          <w:sz w:val="28"/>
          <w:szCs w:val="28"/>
        </w:rPr>
        <w:t>Ініціаторами проведення засідання дорадчого органу можуть бути:</w:t>
      </w:r>
    </w:p>
    <w:p w:rsidR="00353734" w:rsidRPr="007F6AE2" w:rsidRDefault="00353734" w:rsidP="00353734">
      <w:pPr>
        <w:autoSpaceDE w:val="0"/>
        <w:autoSpaceDN w:val="0"/>
        <w:adjustRightInd w:val="0"/>
        <w:spacing w:after="0" w:line="240" w:lineRule="auto"/>
        <w:ind w:firstLine="709"/>
        <w:rPr>
          <w:rFonts w:ascii="Times New Roman" w:hAnsi="Times New Roman" w:cs="Times New Roman"/>
          <w:sz w:val="28"/>
          <w:szCs w:val="28"/>
        </w:rPr>
      </w:pPr>
      <w:r w:rsidRPr="007F6AE2">
        <w:rPr>
          <w:rFonts w:ascii="Times New Roman" w:hAnsi="Times New Roman" w:cs="Times New Roman"/>
          <w:sz w:val="28"/>
          <w:szCs w:val="28"/>
        </w:rPr>
        <w:t>голова (співголова) дорадчого органу;</w:t>
      </w:r>
    </w:p>
    <w:p w:rsidR="00353734" w:rsidRPr="007F6AE2" w:rsidRDefault="00353734" w:rsidP="00353734">
      <w:pPr>
        <w:autoSpaceDE w:val="0"/>
        <w:autoSpaceDN w:val="0"/>
        <w:adjustRightInd w:val="0"/>
        <w:spacing w:after="0" w:line="240" w:lineRule="auto"/>
        <w:ind w:firstLine="709"/>
        <w:rPr>
          <w:rFonts w:ascii="Times New Roman" w:hAnsi="Times New Roman" w:cs="Times New Roman"/>
          <w:sz w:val="28"/>
          <w:szCs w:val="28"/>
        </w:rPr>
      </w:pPr>
      <w:r w:rsidRPr="007F6AE2">
        <w:rPr>
          <w:rFonts w:ascii="Times New Roman" w:hAnsi="Times New Roman" w:cs="Times New Roman"/>
          <w:sz w:val="28"/>
          <w:szCs w:val="28"/>
        </w:rPr>
        <w:t>в разі відсутності голови (співголів) дорадчого органу - заступник голови дорадчого органу;</w:t>
      </w:r>
    </w:p>
    <w:p w:rsidR="00353734" w:rsidRPr="007F6AE2" w:rsidRDefault="00353734" w:rsidP="00353734">
      <w:pPr>
        <w:autoSpaceDE w:val="0"/>
        <w:autoSpaceDN w:val="0"/>
        <w:adjustRightInd w:val="0"/>
        <w:spacing w:after="0" w:line="240" w:lineRule="auto"/>
        <w:ind w:firstLine="709"/>
        <w:rPr>
          <w:rFonts w:ascii="Times New Roman" w:hAnsi="Times New Roman" w:cs="Times New Roman"/>
          <w:sz w:val="28"/>
          <w:szCs w:val="28"/>
        </w:rPr>
      </w:pPr>
      <w:r w:rsidRPr="007F6AE2">
        <w:rPr>
          <w:rFonts w:ascii="Times New Roman" w:hAnsi="Times New Roman" w:cs="Times New Roman"/>
          <w:sz w:val="28"/>
          <w:szCs w:val="28"/>
        </w:rPr>
        <w:t>не менш, ніж половина членів від загального складу дорадчого органу.</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lang w:val="uk-UA"/>
        </w:rPr>
        <w:t>1</w:t>
      </w:r>
      <w:r w:rsidRPr="007F6AE2">
        <w:rPr>
          <w:rFonts w:ascii="Times New Roman" w:hAnsi="Times New Roman" w:cs="Times New Roman"/>
          <w:sz w:val="28"/>
          <w:szCs w:val="28"/>
        </w:rPr>
        <w:t>.10. На засідання дорадчого органу у встановленому порядку можуть бути запрошені керівництво адміністрації, працівники апарату та структурних підрозділів адміністрації, територіальних органів, інших державних органів, органів місцевого самоврядування, підприємств, установ, організацій, народні депутати України, депутати місцевих рад, громадяни.</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lang w:val="uk-UA"/>
        </w:rPr>
        <w:lastRenderedPageBreak/>
        <w:t>1</w:t>
      </w:r>
      <w:r w:rsidRPr="007F6AE2">
        <w:rPr>
          <w:rFonts w:ascii="Times New Roman" w:hAnsi="Times New Roman" w:cs="Times New Roman"/>
          <w:sz w:val="28"/>
          <w:szCs w:val="28"/>
        </w:rPr>
        <w:t>.11. Засідання дорадчого органу вважається правоможним, якщо на ньому присутні не менш як половина від загальної кількості його членів.</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lang w:val="uk-UA"/>
        </w:rPr>
        <w:t>1</w:t>
      </w:r>
      <w:r w:rsidRPr="007F6AE2">
        <w:rPr>
          <w:rFonts w:ascii="Times New Roman" w:hAnsi="Times New Roman" w:cs="Times New Roman"/>
          <w:sz w:val="28"/>
          <w:szCs w:val="28"/>
        </w:rPr>
        <w:t xml:space="preserve">.12. Засідання дорадчого органу веде головуючий (голова (співголови), за його відсутності – заступник голови дорадчого органу, а в разі відсутності останнього – член дорадчого органу, якого обирають присутні на засіданні члени дорадчого органу). </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lang w:val="uk-UA"/>
        </w:rPr>
        <w:t>1</w:t>
      </w:r>
      <w:r w:rsidRPr="007F6AE2">
        <w:rPr>
          <w:rFonts w:ascii="Times New Roman" w:hAnsi="Times New Roman" w:cs="Times New Roman"/>
          <w:sz w:val="28"/>
          <w:szCs w:val="28"/>
        </w:rPr>
        <w:t xml:space="preserve">.13. Підготовку матеріалів для розгляду на засіданнях, запрошення персонального складу дорадчого органу та інших учасників на засідання дорадчого органу забезпечує його секретар, а у разі відсутності секретаря – член дорадчого органу визначений його головою (співголовою), або його заступником. </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lang w:val="uk-UA"/>
        </w:rPr>
        <w:t>1</w:t>
      </w:r>
      <w:r w:rsidRPr="007F6AE2">
        <w:rPr>
          <w:rFonts w:ascii="Times New Roman" w:hAnsi="Times New Roman" w:cs="Times New Roman"/>
          <w:sz w:val="28"/>
          <w:szCs w:val="28"/>
        </w:rPr>
        <w:t xml:space="preserve">.14. Регламент проведення засідання (порядок обговорення питань) дорадчого органу пропонує головуючий. </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rPr>
        <w:t>Прийняття рішення щодо затвердження регламенту засідання здійснюється в порядку, визначеному у пункті 6.15 цього Регламенту.</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lang w:val="uk-UA"/>
        </w:rPr>
        <w:t>1</w:t>
      </w:r>
      <w:r w:rsidRPr="007F6AE2">
        <w:rPr>
          <w:rFonts w:ascii="Times New Roman" w:hAnsi="Times New Roman" w:cs="Times New Roman"/>
          <w:sz w:val="28"/>
          <w:szCs w:val="28"/>
        </w:rPr>
        <w:t>.15. Рішення дорадчого органу приймається простою більшістю голосів присутніх на засіданні членів дорадчого органу. У разі рівного розподілу голосів для прийняття рішення вирішальним є голос головуючого.</w:t>
      </w:r>
    </w:p>
    <w:p w:rsidR="00353734" w:rsidRPr="007F6AE2" w:rsidRDefault="00353734" w:rsidP="00FE4E52">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lang w:val="uk-UA"/>
        </w:rPr>
        <w:t>1</w:t>
      </w:r>
      <w:r w:rsidRPr="007F6AE2">
        <w:rPr>
          <w:rFonts w:ascii="Times New Roman" w:hAnsi="Times New Roman" w:cs="Times New Roman"/>
          <w:sz w:val="28"/>
          <w:szCs w:val="28"/>
        </w:rPr>
        <w:t>.16. Голосування на засіданні дорадчого органу є відкритим. Як виняток, голосування може бути таємним, про що приймається рішення на засіданні дорадчого органу простою більшістю голосів присутніх членів дорадчого органу.</w:t>
      </w:r>
    </w:p>
    <w:p w:rsidR="00353734" w:rsidRPr="007F6AE2" w:rsidRDefault="00FE4E52"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lang w:val="uk-UA"/>
        </w:rPr>
        <w:t>1</w:t>
      </w:r>
      <w:r w:rsidR="00353734" w:rsidRPr="007F6AE2">
        <w:rPr>
          <w:rFonts w:ascii="Times New Roman" w:hAnsi="Times New Roman" w:cs="Times New Roman"/>
          <w:sz w:val="28"/>
          <w:szCs w:val="28"/>
        </w:rPr>
        <w:t xml:space="preserve">.17. Рішення дорадчих органів оформлюються протоколами, що підписуються головуючим на засіданні та секретарем. </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rPr>
        <w:t>Член дорадчого органу, який не підтримує рішення дорадчого органу, може викласти в письмовій формі свою окрему думку, що додається до протоколу засідання та є його невід’ємною частиною.</w:t>
      </w:r>
    </w:p>
    <w:p w:rsidR="00353734" w:rsidRPr="007F6AE2" w:rsidRDefault="00FE4E52"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lang w:val="uk-UA"/>
        </w:rPr>
        <w:t>1</w:t>
      </w:r>
      <w:r w:rsidR="00353734" w:rsidRPr="007F6AE2">
        <w:rPr>
          <w:rFonts w:ascii="Times New Roman" w:hAnsi="Times New Roman" w:cs="Times New Roman"/>
          <w:sz w:val="28"/>
          <w:szCs w:val="28"/>
        </w:rPr>
        <w:t>.18. Рішення дорадчого органу мають рекомендаційний характер для керівництва адміністрації, за винятком випадків, передбачених чинним законодавством.</w:t>
      </w:r>
    </w:p>
    <w:p w:rsidR="00353734" w:rsidRPr="007F6AE2" w:rsidRDefault="00FE4E52" w:rsidP="00353734">
      <w:pPr>
        <w:autoSpaceDE w:val="0"/>
        <w:autoSpaceDN w:val="0"/>
        <w:adjustRightInd w:val="0"/>
        <w:spacing w:after="0" w:line="240" w:lineRule="auto"/>
        <w:ind w:firstLine="709"/>
        <w:rPr>
          <w:rFonts w:ascii="Times New Roman" w:hAnsi="Times New Roman" w:cs="Times New Roman"/>
          <w:sz w:val="28"/>
          <w:szCs w:val="28"/>
        </w:rPr>
      </w:pPr>
      <w:r w:rsidRPr="007F6AE2">
        <w:rPr>
          <w:rFonts w:ascii="Times New Roman" w:hAnsi="Times New Roman" w:cs="Times New Roman"/>
          <w:sz w:val="28"/>
          <w:szCs w:val="28"/>
          <w:lang w:val="uk-UA"/>
        </w:rPr>
        <w:t>1</w:t>
      </w:r>
      <w:r w:rsidR="00353734" w:rsidRPr="007F6AE2">
        <w:rPr>
          <w:rFonts w:ascii="Times New Roman" w:hAnsi="Times New Roman" w:cs="Times New Roman"/>
          <w:sz w:val="28"/>
          <w:szCs w:val="28"/>
        </w:rPr>
        <w:t>.19. Організаційне, інформаційне, матеріально-технічне забезпечення діяльності дорадчого органу, як правило, здійснюється ініціатором утворення дорадчого органу.</w:t>
      </w:r>
    </w:p>
    <w:p w:rsidR="00353734" w:rsidRPr="007F6AE2" w:rsidRDefault="00FE4E52" w:rsidP="00353734">
      <w:pPr>
        <w:autoSpaceDE w:val="0"/>
        <w:autoSpaceDN w:val="0"/>
        <w:adjustRightInd w:val="0"/>
        <w:spacing w:after="0" w:line="240" w:lineRule="auto"/>
        <w:ind w:firstLine="709"/>
        <w:rPr>
          <w:rFonts w:ascii="Times New Roman" w:hAnsi="Times New Roman" w:cs="Times New Roman"/>
          <w:sz w:val="28"/>
          <w:szCs w:val="28"/>
        </w:rPr>
      </w:pPr>
      <w:r w:rsidRPr="007F6AE2">
        <w:rPr>
          <w:rFonts w:ascii="Times New Roman" w:hAnsi="Times New Roman" w:cs="Times New Roman"/>
          <w:sz w:val="28"/>
          <w:szCs w:val="28"/>
          <w:lang w:val="uk-UA"/>
        </w:rPr>
        <w:t>1</w:t>
      </w:r>
      <w:r w:rsidR="00353734" w:rsidRPr="007F6AE2">
        <w:rPr>
          <w:rFonts w:ascii="Times New Roman" w:hAnsi="Times New Roman" w:cs="Times New Roman"/>
          <w:sz w:val="28"/>
          <w:szCs w:val="28"/>
        </w:rPr>
        <w:t>.20. Відповідно до покладених завдань дорадчий орган має право:</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rPr>
        <w:t>у межах повноважень та вимог законодавства звертатися для отримання в установленому порядку від місцевих органів виконавчої влади, органів місцевого самоврядування, підприємств, установ та організацій інформації, необхідної для виконання покладених на дорадчий орган завдань;</w:t>
      </w:r>
    </w:p>
    <w:p w:rsidR="00353734" w:rsidRPr="007F6AE2" w:rsidRDefault="00353734" w:rsidP="00345C07">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rPr>
        <w:t>утворювати, у разі потреби, для виконання покладених на дорадчий орган завдань тимчасові робочі (експертні) групи;</w:t>
      </w:r>
    </w:p>
    <w:p w:rsidR="00353734" w:rsidRPr="007F6AE2" w:rsidRDefault="00353734" w:rsidP="00345C07">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rPr>
        <w:t>організовувати проведення конференцій, семінарів, нарад та інших заходів;</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rPr>
        <w:t>залучати у встановленому порядку до участі у своїй роботі працівників апарату та структурних підрозділів адміністрації, територіальних органів, інших державних органів, органів місцевого самоврядування, підприємств, установ, організацій, народних депутатів України, депутатів місцевих рад, громадян;</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rPr>
        <w:lastRenderedPageBreak/>
        <w:t>здійснювати інші повноваження, покладені на нього головою адміністрації та (або) чинними нормативно-правовими актами.</w:t>
      </w:r>
      <w:r w:rsidRPr="007F6AE2">
        <w:rPr>
          <w:rFonts w:ascii="Times New Roman" w:hAnsi="Times New Roman" w:cs="Times New Roman"/>
          <w:sz w:val="28"/>
          <w:szCs w:val="28"/>
        </w:rPr>
        <w:tab/>
      </w:r>
    </w:p>
    <w:p w:rsidR="00353734" w:rsidRPr="007F6AE2" w:rsidRDefault="00FE4E52"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lang w:val="uk-UA"/>
        </w:rPr>
        <w:t>1.</w:t>
      </w:r>
      <w:r w:rsidR="00353734" w:rsidRPr="007F6AE2">
        <w:rPr>
          <w:rFonts w:ascii="Times New Roman" w:hAnsi="Times New Roman" w:cs="Times New Roman"/>
          <w:sz w:val="28"/>
          <w:szCs w:val="28"/>
        </w:rPr>
        <w:t>21. Окремими видами дорадчого органу є:</w:t>
      </w:r>
    </w:p>
    <w:p w:rsidR="00353734" w:rsidRPr="007F6AE2" w:rsidRDefault="00353734" w:rsidP="00353734">
      <w:pPr>
        <w:autoSpaceDE w:val="0"/>
        <w:autoSpaceDN w:val="0"/>
        <w:adjustRightInd w:val="0"/>
        <w:spacing w:after="0" w:line="240" w:lineRule="auto"/>
        <w:ind w:firstLine="709"/>
        <w:jc w:val="both"/>
        <w:rPr>
          <w:rFonts w:ascii="Times New Roman" w:hAnsi="Times New Roman" w:cs="Times New Roman"/>
          <w:sz w:val="28"/>
          <w:szCs w:val="28"/>
        </w:rPr>
      </w:pPr>
      <w:r w:rsidRPr="007F6AE2">
        <w:rPr>
          <w:rFonts w:ascii="Times New Roman" w:hAnsi="Times New Roman" w:cs="Times New Roman"/>
          <w:sz w:val="28"/>
          <w:szCs w:val="28"/>
        </w:rPr>
        <w:t>колегія адміністрації;</w:t>
      </w:r>
    </w:p>
    <w:p w:rsidR="00A47DAA" w:rsidRPr="007F6AE2" w:rsidRDefault="00353734" w:rsidP="009178AD">
      <w:pPr>
        <w:autoSpaceDE w:val="0"/>
        <w:autoSpaceDN w:val="0"/>
        <w:adjustRightInd w:val="0"/>
        <w:spacing w:after="0" w:line="240" w:lineRule="auto"/>
        <w:ind w:firstLine="709"/>
        <w:jc w:val="both"/>
        <w:rPr>
          <w:rFonts w:ascii="Times New Roman" w:hAnsi="Times New Roman" w:cs="Times New Roman"/>
          <w:sz w:val="28"/>
          <w:szCs w:val="28"/>
          <w:lang w:val="uk-UA"/>
        </w:rPr>
      </w:pPr>
      <w:r w:rsidRPr="007F6AE2">
        <w:rPr>
          <w:rFonts w:ascii="Times New Roman" w:hAnsi="Times New Roman" w:cs="Times New Roman"/>
          <w:sz w:val="28"/>
          <w:szCs w:val="28"/>
        </w:rPr>
        <w:t>громадська рада при адміністрації.</w:t>
      </w:r>
    </w:p>
    <w:p w:rsidR="007538E0" w:rsidRPr="007F6AE2" w:rsidRDefault="009178AD" w:rsidP="006A282E">
      <w:pPr>
        <w:autoSpaceDE w:val="0"/>
        <w:autoSpaceDN w:val="0"/>
        <w:adjustRightInd w:val="0"/>
        <w:spacing w:after="0" w:line="240" w:lineRule="auto"/>
        <w:ind w:firstLine="709"/>
        <w:jc w:val="both"/>
        <w:rPr>
          <w:rFonts w:ascii="Times New Roman" w:hAnsi="Times New Roman" w:cs="Times New Roman"/>
          <w:sz w:val="28"/>
          <w:szCs w:val="28"/>
          <w:lang w:val="uk-UA"/>
        </w:rPr>
      </w:pPr>
      <w:r w:rsidRPr="007F6AE2">
        <w:rPr>
          <w:rFonts w:ascii="Times New Roman" w:hAnsi="Times New Roman" w:cs="Times New Roman"/>
          <w:sz w:val="28"/>
          <w:szCs w:val="28"/>
          <w:lang w:val="uk-UA"/>
        </w:rPr>
        <w:t>1</w:t>
      </w:r>
      <w:r w:rsidR="00353734" w:rsidRPr="007F6AE2">
        <w:rPr>
          <w:rFonts w:ascii="Times New Roman" w:hAnsi="Times New Roman" w:cs="Times New Roman"/>
          <w:sz w:val="28"/>
          <w:szCs w:val="28"/>
        </w:rPr>
        <w:t>.2</w:t>
      </w:r>
      <w:r w:rsidRPr="007F6AE2">
        <w:rPr>
          <w:rFonts w:ascii="Times New Roman" w:hAnsi="Times New Roman" w:cs="Times New Roman"/>
          <w:sz w:val="28"/>
          <w:szCs w:val="28"/>
          <w:lang w:val="uk-UA"/>
        </w:rPr>
        <w:t>2</w:t>
      </w:r>
      <w:r w:rsidR="00353734" w:rsidRPr="007F6AE2">
        <w:rPr>
          <w:rFonts w:ascii="Times New Roman" w:hAnsi="Times New Roman" w:cs="Times New Roman"/>
          <w:sz w:val="28"/>
          <w:szCs w:val="28"/>
        </w:rPr>
        <w:t>. Дорадчий орган, утворений на визначений у розпорядженні голови адміністрації термін (строк), вважається таким, що ліквідований з дня закінчення зазначеного строку. В інших випадках, ліквідація дорадчого органу здійснюється шляхом видання відповідного розпорядження голови адміністрації.</w:t>
      </w:r>
    </w:p>
    <w:p w:rsidR="006A282E" w:rsidRPr="00397E8E" w:rsidRDefault="006A282E" w:rsidP="006A282E">
      <w:pPr>
        <w:autoSpaceDE w:val="0"/>
        <w:autoSpaceDN w:val="0"/>
        <w:adjustRightInd w:val="0"/>
        <w:spacing w:after="0" w:line="240" w:lineRule="auto"/>
        <w:ind w:firstLine="709"/>
        <w:jc w:val="both"/>
        <w:rPr>
          <w:rFonts w:ascii="Times New Roman" w:hAnsi="Times New Roman" w:cs="Times New Roman"/>
          <w:color w:val="FF0000"/>
          <w:sz w:val="28"/>
          <w:szCs w:val="28"/>
          <w:lang w:val="uk-UA"/>
        </w:rPr>
      </w:pPr>
    </w:p>
    <w:p w:rsidR="009B12C4" w:rsidRPr="007F6AE2" w:rsidRDefault="009B12C4" w:rsidP="006A282E">
      <w:pPr>
        <w:spacing w:line="240" w:lineRule="auto"/>
        <w:jc w:val="center"/>
        <w:rPr>
          <w:rFonts w:ascii="Times New Roman" w:hAnsi="Times New Roman" w:cs="Times New Roman"/>
          <w:sz w:val="28"/>
          <w:szCs w:val="28"/>
          <w:lang w:val="uk-UA"/>
        </w:rPr>
      </w:pPr>
      <w:r w:rsidRPr="007F6AE2">
        <w:rPr>
          <w:rFonts w:ascii="Times New Roman" w:hAnsi="Times New Roman" w:cs="Times New Roman"/>
          <w:sz w:val="28"/>
          <w:szCs w:val="28"/>
          <w:lang w:val="uk-UA"/>
        </w:rPr>
        <w:t>Параграф 2. Основи діяльності колегії адміністрації</w:t>
      </w:r>
    </w:p>
    <w:p w:rsidR="00A47DAA" w:rsidRPr="007F6AE2" w:rsidRDefault="00A47DAA" w:rsidP="00A47DAA">
      <w:pPr>
        <w:autoSpaceDE w:val="0"/>
        <w:autoSpaceDN w:val="0"/>
        <w:adjustRightInd w:val="0"/>
        <w:spacing w:after="0" w:line="240" w:lineRule="auto"/>
        <w:ind w:firstLine="709"/>
        <w:jc w:val="both"/>
        <w:rPr>
          <w:rFonts w:ascii="Times New Roman" w:hAnsi="Times New Roman" w:cs="Times New Roman"/>
          <w:sz w:val="28"/>
          <w:szCs w:val="28"/>
          <w:lang w:val="uk-UA"/>
        </w:rPr>
      </w:pPr>
      <w:r w:rsidRPr="007F6AE2">
        <w:rPr>
          <w:rFonts w:ascii="Times New Roman" w:hAnsi="Times New Roman" w:cs="Times New Roman"/>
          <w:sz w:val="28"/>
          <w:szCs w:val="28"/>
          <w:lang w:val="uk-UA"/>
        </w:rPr>
        <w:t>2.1.</w:t>
      </w:r>
      <w:r w:rsidRPr="007F6AE2">
        <w:rPr>
          <w:rFonts w:ascii="Times New Roman" w:hAnsi="Times New Roman" w:cs="Times New Roman"/>
          <w:sz w:val="28"/>
          <w:szCs w:val="28"/>
        </w:rPr>
        <w:t> </w:t>
      </w:r>
      <w:r w:rsidRPr="007F6AE2">
        <w:rPr>
          <w:rFonts w:ascii="Times New Roman" w:hAnsi="Times New Roman" w:cs="Times New Roman"/>
          <w:sz w:val="28"/>
          <w:szCs w:val="28"/>
          <w:lang w:val="uk-UA"/>
        </w:rPr>
        <w:t xml:space="preserve">Колегія адміністрації утворюється для узгодженого розгляду питань, що належать до компетенції адміністрації, обговорення найважливіших напрямків її діяльності та діє на підставі, в порядку та межах, визначених Положенням про колегію адміністрації, що затверджується розпорядженням голови адміністрації. </w:t>
      </w:r>
    </w:p>
    <w:p w:rsidR="00A47DAA" w:rsidRPr="007F6AE2" w:rsidRDefault="00A47DAA" w:rsidP="00A47DAA">
      <w:pPr>
        <w:pStyle w:val="31"/>
      </w:pPr>
      <w:r w:rsidRPr="007F6AE2">
        <w:t>2.2. У своїй роботі колегія керується Конституцією та законами України, указами Президента України, постановами Верховної Ради України, актами Кабінету міністрів України, дорученнями Прем’єр-міністра України, іншими актами законодавства, міністерств та інших центральних органів виконавчої влади, розпорядженнями і дорученнями голови Сумської обласної державної  адміністрації, та цим Регламентом.</w:t>
      </w:r>
    </w:p>
    <w:p w:rsidR="0012129D" w:rsidRPr="007F6AE2" w:rsidRDefault="0012129D" w:rsidP="005020B6">
      <w:pPr>
        <w:spacing w:line="240" w:lineRule="auto"/>
        <w:rPr>
          <w:rFonts w:ascii="Times New Roman" w:hAnsi="Times New Roman" w:cs="Times New Roman"/>
          <w:sz w:val="28"/>
          <w:szCs w:val="28"/>
          <w:lang w:val="uk-UA"/>
        </w:rPr>
      </w:pPr>
    </w:p>
    <w:p w:rsidR="009B12C4" w:rsidRPr="007F6AE2" w:rsidRDefault="009B12C4" w:rsidP="00CA4C2A">
      <w:pPr>
        <w:spacing w:line="240" w:lineRule="auto"/>
        <w:jc w:val="center"/>
        <w:rPr>
          <w:rFonts w:ascii="Times New Roman" w:hAnsi="Times New Roman" w:cs="Times New Roman"/>
          <w:sz w:val="28"/>
          <w:szCs w:val="28"/>
          <w:lang w:val="uk-UA"/>
        </w:rPr>
      </w:pPr>
      <w:r w:rsidRPr="007F6AE2">
        <w:rPr>
          <w:rFonts w:ascii="Times New Roman" w:hAnsi="Times New Roman" w:cs="Times New Roman"/>
          <w:sz w:val="28"/>
          <w:szCs w:val="28"/>
          <w:lang w:val="uk-UA"/>
        </w:rPr>
        <w:t>Параграф 3. Склад колегії</w:t>
      </w:r>
    </w:p>
    <w:p w:rsidR="00A20D55" w:rsidRPr="007F6AE2" w:rsidRDefault="00A51E7F" w:rsidP="00CA4C2A">
      <w:pPr>
        <w:tabs>
          <w:tab w:val="left" w:pos="993"/>
        </w:tabs>
        <w:spacing w:after="0" w:line="21" w:lineRule="atLeast"/>
        <w:jc w:val="both"/>
        <w:rPr>
          <w:rFonts w:ascii="Times New Roman" w:hAnsi="Times New Roman" w:cs="Times New Roman"/>
          <w:sz w:val="28"/>
          <w:szCs w:val="28"/>
          <w:lang w:val="uk-UA"/>
        </w:rPr>
      </w:pPr>
      <w:r w:rsidRPr="007F6AE2">
        <w:rPr>
          <w:rFonts w:ascii="Times New Roman" w:hAnsi="Times New Roman" w:cs="Times New Roman"/>
          <w:sz w:val="28"/>
          <w:szCs w:val="28"/>
          <w:lang w:val="uk-UA"/>
        </w:rPr>
        <w:t xml:space="preserve">          </w:t>
      </w:r>
      <w:r w:rsidR="009B12C4" w:rsidRPr="007F6AE2">
        <w:rPr>
          <w:rFonts w:ascii="Times New Roman" w:hAnsi="Times New Roman" w:cs="Times New Roman"/>
          <w:sz w:val="28"/>
          <w:szCs w:val="28"/>
          <w:lang w:val="uk-UA"/>
        </w:rPr>
        <w:t>3.1.</w:t>
      </w:r>
      <w:r w:rsidR="009B12C4" w:rsidRPr="007F6AE2">
        <w:rPr>
          <w:rFonts w:ascii="Times New Roman" w:hAnsi="Times New Roman" w:cs="Times New Roman"/>
          <w:sz w:val="28"/>
          <w:szCs w:val="28"/>
        </w:rPr>
        <w:t> </w:t>
      </w:r>
      <w:r w:rsidR="00A20D55" w:rsidRPr="007F6AE2">
        <w:rPr>
          <w:rFonts w:ascii="Times New Roman" w:hAnsi="Times New Roman" w:cs="Times New Roman"/>
          <w:sz w:val="28"/>
          <w:szCs w:val="28"/>
          <w:lang w:val="uk-UA"/>
        </w:rPr>
        <w:t xml:space="preserve">Колегія утворюється у складі голови адміністрації (голова колегії), його першого заступника, заступника  голови ( за посадою), керівника апарату  адміністрації. </w:t>
      </w:r>
    </w:p>
    <w:p w:rsidR="00A51E7F" w:rsidRPr="007F6AE2" w:rsidRDefault="00A51E7F" w:rsidP="00CA4C2A">
      <w:pPr>
        <w:pStyle w:val="afe"/>
        <w:tabs>
          <w:tab w:val="left" w:pos="993"/>
        </w:tabs>
        <w:spacing w:after="0" w:line="21" w:lineRule="atLeast"/>
        <w:ind w:left="0"/>
        <w:jc w:val="both"/>
        <w:rPr>
          <w:rFonts w:ascii="Times New Roman" w:hAnsi="Times New Roman" w:cs="Times New Roman"/>
          <w:sz w:val="28"/>
          <w:szCs w:val="28"/>
          <w:lang w:val="uk-UA"/>
        </w:rPr>
      </w:pPr>
      <w:r w:rsidRPr="007F6AE2">
        <w:rPr>
          <w:rFonts w:ascii="Times New Roman" w:hAnsi="Times New Roman" w:cs="Times New Roman"/>
          <w:sz w:val="28"/>
          <w:szCs w:val="28"/>
          <w:lang w:val="uk-UA"/>
        </w:rPr>
        <w:t xml:space="preserve">             У разі потреби до складу колегії можуть входити керівники структурних підрозділів адміністрації, за згодою – керівники територіальних органів, посадові особи органів місцевого самоврядування. </w:t>
      </w:r>
    </w:p>
    <w:p w:rsidR="00A51E7F" w:rsidRPr="007F6AE2" w:rsidRDefault="00CA4C2A" w:rsidP="00CA4C2A">
      <w:pPr>
        <w:tabs>
          <w:tab w:val="left" w:pos="993"/>
        </w:tabs>
        <w:spacing w:after="0" w:line="21" w:lineRule="atLeast"/>
        <w:jc w:val="both"/>
        <w:rPr>
          <w:rFonts w:ascii="Times New Roman" w:hAnsi="Times New Roman" w:cs="Times New Roman"/>
          <w:sz w:val="28"/>
          <w:szCs w:val="28"/>
          <w:lang w:val="uk-UA"/>
        </w:rPr>
      </w:pPr>
      <w:r w:rsidRPr="007F6AE2">
        <w:rPr>
          <w:rFonts w:ascii="Times New Roman" w:hAnsi="Times New Roman" w:cs="Times New Roman"/>
          <w:sz w:val="28"/>
          <w:szCs w:val="28"/>
          <w:lang w:val="uk-UA"/>
        </w:rPr>
        <w:t xml:space="preserve">          </w:t>
      </w:r>
      <w:r w:rsidR="009B12C4" w:rsidRPr="007F6AE2">
        <w:rPr>
          <w:rFonts w:ascii="Times New Roman" w:hAnsi="Times New Roman" w:cs="Times New Roman"/>
          <w:sz w:val="28"/>
          <w:szCs w:val="28"/>
        </w:rPr>
        <w:t>3.2.</w:t>
      </w:r>
      <w:r w:rsidR="00A51E7F" w:rsidRPr="007F6AE2">
        <w:rPr>
          <w:rFonts w:ascii="Times New Roman" w:hAnsi="Times New Roman" w:cs="Times New Roman"/>
          <w:sz w:val="28"/>
          <w:szCs w:val="28"/>
          <w:lang w:val="uk-UA"/>
        </w:rPr>
        <w:t xml:space="preserve"> До складу колегії за пропозицією громадських об’єднань, творчих спілок, підприємств  та інших організацій можуть бути включені  їх представники.</w:t>
      </w:r>
    </w:p>
    <w:p w:rsidR="009B12C4" w:rsidRPr="007F6AE2" w:rsidRDefault="009B12C4" w:rsidP="00CA4C2A">
      <w:pPr>
        <w:spacing w:after="0" w:line="240" w:lineRule="auto"/>
        <w:ind w:firstLine="720"/>
        <w:jc w:val="both"/>
        <w:rPr>
          <w:rFonts w:ascii="Times New Roman" w:hAnsi="Times New Roman" w:cs="Times New Roman"/>
          <w:sz w:val="28"/>
          <w:szCs w:val="28"/>
          <w:lang w:val="uk-UA"/>
        </w:rPr>
      </w:pPr>
      <w:r w:rsidRPr="007F6AE2">
        <w:rPr>
          <w:rFonts w:ascii="Times New Roman" w:hAnsi="Times New Roman" w:cs="Times New Roman"/>
          <w:sz w:val="28"/>
          <w:szCs w:val="28"/>
        </w:rPr>
        <w:t xml:space="preserve">3.3. Кількісний та персональний склад колегії визначається та затверджується </w:t>
      </w:r>
      <w:r w:rsidR="00A51E7F" w:rsidRPr="007F6AE2">
        <w:rPr>
          <w:rFonts w:ascii="Times New Roman" w:hAnsi="Times New Roman" w:cs="Times New Roman"/>
          <w:sz w:val="28"/>
          <w:szCs w:val="28"/>
          <w:lang w:val="uk-UA"/>
        </w:rPr>
        <w:t xml:space="preserve">головою </w:t>
      </w:r>
      <w:r w:rsidRPr="007F6AE2">
        <w:rPr>
          <w:rFonts w:ascii="Times New Roman" w:hAnsi="Times New Roman" w:cs="Times New Roman"/>
          <w:sz w:val="28"/>
          <w:szCs w:val="28"/>
        </w:rPr>
        <w:t>адміністрації.</w:t>
      </w:r>
    </w:p>
    <w:p w:rsidR="00CA4C2A" w:rsidRPr="007F6AE2" w:rsidRDefault="00CA4C2A" w:rsidP="00CA4C2A">
      <w:pPr>
        <w:tabs>
          <w:tab w:val="left" w:pos="1134"/>
        </w:tabs>
        <w:spacing w:after="0" w:line="21" w:lineRule="atLeast"/>
        <w:ind w:firstLine="709"/>
        <w:jc w:val="both"/>
        <w:rPr>
          <w:rFonts w:ascii="Times New Roman" w:hAnsi="Times New Roman" w:cs="Times New Roman"/>
          <w:sz w:val="28"/>
          <w:szCs w:val="28"/>
          <w:lang w:val="uk-UA"/>
        </w:rPr>
      </w:pPr>
      <w:r w:rsidRPr="007F6AE2">
        <w:rPr>
          <w:rFonts w:ascii="Times New Roman" w:hAnsi="Times New Roman" w:cs="Times New Roman"/>
          <w:sz w:val="28"/>
          <w:szCs w:val="28"/>
          <w:lang w:val="uk-UA"/>
        </w:rPr>
        <w:t xml:space="preserve">    Члени колегії вводяться до складу колегії та виводяться з її складу головою адміністрації, про що видається відповідне розпорядження. </w:t>
      </w:r>
    </w:p>
    <w:p w:rsidR="009B12C4" w:rsidRPr="007F6AE2" w:rsidRDefault="009B12C4" w:rsidP="00CA4C2A">
      <w:pPr>
        <w:spacing w:after="0" w:line="240" w:lineRule="auto"/>
        <w:ind w:firstLine="720"/>
        <w:rPr>
          <w:rFonts w:ascii="Times New Roman" w:hAnsi="Times New Roman" w:cs="Times New Roman"/>
          <w:sz w:val="28"/>
          <w:szCs w:val="28"/>
          <w:lang w:val="uk-UA"/>
        </w:rPr>
      </w:pPr>
      <w:r w:rsidRPr="007F6AE2">
        <w:rPr>
          <w:rFonts w:ascii="Times New Roman" w:hAnsi="Times New Roman" w:cs="Times New Roman"/>
          <w:sz w:val="28"/>
          <w:szCs w:val="28"/>
          <w:lang w:val="uk-UA"/>
        </w:rPr>
        <w:t>3.4.</w:t>
      </w:r>
      <w:r w:rsidRPr="007F6AE2">
        <w:rPr>
          <w:rFonts w:ascii="Times New Roman" w:hAnsi="Times New Roman" w:cs="Times New Roman"/>
          <w:sz w:val="28"/>
          <w:szCs w:val="28"/>
        </w:rPr>
        <w:t> </w:t>
      </w:r>
      <w:r w:rsidRPr="007F6AE2">
        <w:rPr>
          <w:rFonts w:ascii="Times New Roman" w:hAnsi="Times New Roman" w:cs="Times New Roman"/>
          <w:sz w:val="28"/>
          <w:szCs w:val="28"/>
          <w:lang w:val="uk-UA"/>
        </w:rPr>
        <w:t>Засідання колегії вважається правоможним, якщо</w:t>
      </w:r>
      <w:r w:rsidRPr="00397E8E">
        <w:rPr>
          <w:rFonts w:ascii="Times New Roman" w:hAnsi="Times New Roman" w:cs="Times New Roman"/>
          <w:color w:val="FF0000"/>
          <w:sz w:val="28"/>
          <w:szCs w:val="28"/>
          <w:lang w:val="uk-UA"/>
        </w:rPr>
        <w:t xml:space="preserve"> </w:t>
      </w:r>
      <w:r w:rsidRPr="007F6AE2">
        <w:rPr>
          <w:rFonts w:ascii="Times New Roman" w:hAnsi="Times New Roman" w:cs="Times New Roman"/>
          <w:sz w:val="28"/>
          <w:szCs w:val="28"/>
          <w:lang w:val="uk-UA"/>
        </w:rPr>
        <w:t xml:space="preserve">на ньому присутні не менш як дві третини загальної кількості її членів. </w:t>
      </w:r>
    </w:p>
    <w:p w:rsidR="00CA4C2A" w:rsidRPr="007F6AE2" w:rsidRDefault="00CA4C2A" w:rsidP="00CA4C2A">
      <w:pPr>
        <w:spacing w:after="0" w:line="240" w:lineRule="auto"/>
        <w:ind w:firstLine="720"/>
        <w:rPr>
          <w:rFonts w:ascii="Times New Roman" w:hAnsi="Times New Roman" w:cs="Times New Roman"/>
          <w:sz w:val="28"/>
          <w:szCs w:val="28"/>
          <w:lang w:val="uk-UA"/>
        </w:rPr>
      </w:pPr>
    </w:p>
    <w:p w:rsidR="009B12C4" w:rsidRPr="007F6AE2" w:rsidRDefault="009B12C4" w:rsidP="00A04B1A">
      <w:pPr>
        <w:spacing w:line="240" w:lineRule="auto"/>
        <w:ind w:hanging="40"/>
        <w:jc w:val="center"/>
        <w:rPr>
          <w:rFonts w:ascii="Times New Roman" w:hAnsi="Times New Roman" w:cs="Times New Roman"/>
          <w:sz w:val="28"/>
          <w:szCs w:val="28"/>
          <w:lang w:val="uk-UA"/>
        </w:rPr>
      </w:pPr>
      <w:r w:rsidRPr="007F6AE2">
        <w:rPr>
          <w:rFonts w:ascii="Times New Roman" w:hAnsi="Times New Roman" w:cs="Times New Roman"/>
          <w:sz w:val="28"/>
          <w:szCs w:val="28"/>
        </w:rPr>
        <w:t xml:space="preserve">Параграф 4. Планування роботи колегії </w:t>
      </w:r>
    </w:p>
    <w:p w:rsidR="009B12C4" w:rsidRPr="007F6AE2" w:rsidRDefault="009B12C4" w:rsidP="008C3A3C">
      <w:pPr>
        <w:tabs>
          <w:tab w:val="left" w:pos="180"/>
        </w:tabs>
        <w:spacing w:after="0" w:line="240" w:lineRule="auto"/>
        <w:ind w:firstLine="720"/>
        <w:jc w:val="both"/>
        <w:rPr>
          <w:rFonts w:ascii="Times New Roman" w:hAnsi="Times New Roman" w:cs="Times New Roman"/>
          <w:sz w:val="28"/>
          <w:szCs w:val="28"/>
          <w:lang w:val="uk-UA"/>
        </w:rPr>
      </w:pPr>
      <w:r w:rsidRPr="007F6AE2">
        <w:rPr>
          <w:rFonts w:ascii="Times New Roman" w:hAnsi="Times New Roman" w:cs="Times New Roman"/>
          <w:sz w:val="28"/>
          <w:szCs w:val="28"/>
        </w:rPr>
        <w:t>4.1. Засідання колегії проводяться відповідно до плану роботи адміністрації, як правило, один раз на місяць (третя середа місяця), позачергові – за рішенням голови колегії.</w:t>
      </w:r>
    </w:p>
    <w:p w:rsidR="008C3A3C" w:rsidRPr="007F6AE2" w:rsidRDefault="008C3A3C" w:rsidP="008C3A3C">
      <w:pPr>
        <w:tabs>
          <w:tab w:val="left" w:pos="1134"/>
        </w:tabs>
        <w:spacing w:after="0" w:line="21" w:lineRule="atLeast"/>
        <w:ind w:firstLine="709"/>
        <w:jc w:val="both"/>
        <w:rPr>
          <w:rFonts w:ascii="Times New Roman" w:hAnsi="Times New Roman" w:cs="Times New Roman"/>
          <w:sz w:val="28"/>
          <w:szCs w:val="28"/>
          <w:lang w:val="uk-UA"/>
        </w:rPr>
      </w:pPr>
      <w:r w:rsidRPr="007F6AE2">
        <w:rPr>
          <w:rFonts w:ascii="Times New Roman" w:hAnsi="Times New Roman" w:cs="Times New Roman"/>
          <w:sz w:val="28"/>
          <w:szCs w:val="28"/>
          <w:lang w:val="uk-UA"/>
        </w:rPr>
        <w:lastRenderedPageBreak/>
        <w:t>У разі потреби можуть проводитися розширені та виїзні засідання колегії, а також спільні засідання з колегіальними органами інших органів виконавчої влади, органів місцевого самоврядування.</w:t>
      </w:r>
    </w:p>
    <w:p w:rsidR="004F56B9" w:rsidRPr="007F6AE2" w:rsidRDefault="004F56B9" w:rsidP="004F56B9">
      <w:pPr>
        <w:tabs>
          <w:tab w:val="left" w:pos="1134"/>
        </w:tabs>
        <w:spacing w:after="0" w:line="21" w:lineRule="atLeast"/>
        <w:jc w:val="both"/>
        <w:rPr>
          <w:rFonts w:ascii="Times New Roman" w:hAnsi="Times New Roman" w:cs="Times New Roman"/>
          <w:sz w:val="28"/>
          <w:szCs w:val="28"/>
          <w:lang w:val="uk-UA"/>
        </w:rPr>
      </w:pPr>
      <w:r w:rsidRPr="007F6AE2">
        <w:rPr>
          <w:rFonts w:ascii="Times New Roman" w:hAnsi="Times New Roman" w:cs="Times New Roman"/>
          <w:sz w:val="28"/>
          <w:szCs w:val="28"/>
          <w:lang w:val="uk-UA"/>
        </w:rPr>
        <w:t xml:space="preserve">          </w:t>
      </w:r>
      <w:r w:rsidR="009B12C4" w:rsidRPr="007F6AE2">
        <w:rPr>
          <w:rFonts w:ascii="Times New Roman" w:hAnsi="Times New Roman" w:cs="Times New Roman"/>
          <w:sz w:val="28"/>
          <w:szCs w:val="28"/>
          <w:lang w:val="uk-UA"/>
        </w:rPr>
        <w:t>4.2.</w:t>
      </w:r>
      <w:r w:rsidR="009B12C4" w:rsidRPr="007F6AE2">
        <w:rPr>
          <w:rFonts w:ascii="Times New Roman" w:hAnsi="Times New Roman" w:cs="Times New Roman"/>
          <w:sz w:val="28"/>
          <w:szCs w:val="28"/>
        </w:rPr>
        <w:t> </w:t>
      </w:r>
      <w:r w:rsidRPr="007F6AE2">
        <w:rPr>
          <w:rFonts w:ascii="Times New Roman" w:hAnsi="Times New Roman" w:cs="Times New Roman"/>
          <w:sz w:val="28"/>
          <w:szCs w:val="28"/>
          <w:lang w:val="uk-UA"/>
        </w:rPr>
        <w:t>Робота колегії проводиться відповідно до затвердженого головою адміністрації плану засідань на квартал, в якому зазначаються питання, що необхідно розглянути, дата розгляду, прізвище, ініціали доповідача та найменування структурного підрозділу адміністрації, її апарату, територіального органу, що готує і подає матеріали для розгляду, прізвище, ініціали першого заступника, заступника голови адміністрації, керівника апарату (відповідно до розподілу обов’язків), строк подання матеріалів.</w:t>
      </w:r>
    </w:p>
    <w:p w:rsidR="00C45BFA" w:rsidRPr="007F6AE2" w:rsidRDefault="009B12C4" w:rsidP="00C45BFA">
      <w:pPr>
        <w:tabs>
          <w:tab w:val="left" w:pos="1134"/>
        </w:tabs>
        <w:spacing w:after="0" w:line="21" w:lineRule="atLeast"/>
        <w:ind w:firstLine="709"/>
        <w:jc w:val="both"/>
        <w:rPr>
          <w:rFonts w:ascii="Times New Roman" w:hAnsi="Times New Roman" w:cs="Times New Roman"/>
          <w:sz w:val="28"/>
          <w:szCs w:val="28"/>
          <w:lang w:val="uk-UA"/>
        </w:rPr>
      </w:pPr>
      <w:r w:rsidRPr="007F6AE2">
        <w:rPr>
          <w:rFonts w:ascii="Times New Roman" w:hAnsi="Times New Roman" w:cs="Times New Roman"/>
          <w:sz w:val="28"/>
          <w:szCs w:val="28"/>
          <w:lang w:val="uk-UA"/>
        </w:rPr>
        <w:t>4.3.</w:t>
      </w:r>
      <w:r w:rsidR="00124F60" w:rsidRPr="007F6AE2">
        <w:rPr>
          <w:rFonts w:ascii="Times New Roman" w:hAnsi="Times New Roman" w:cs="Times New Roman"/>
          <w:sz w:val="28"/>
          <w:szCs w:val="28"/>
          <w:lang w:val="uk-UA"/>
        </w:rPr>
        <w:t xml:space="preserve"> </w:t>
      </w:r>
      <w:r w:rsidR="00C45BFA" w:rsidRPr="007F6AE2">
        <w:rPr>
          <w:rFonts w:ascii="Times New Roman" w:hAnsi="Times New Roman" w:cs="Times New Roman"/>
          <w:sz w:val="28"/>
          <w:szCs w:val="28"/>
          <w:lang w:val="uk-UA"/>
        </w:rPr>
        <w:t xml:space="preserve">Керівники структурних підрозділів адміністрації, її апарату, територіальних органів (далі – підрозділи) не пізніше як за 12 робочих днів до початку наступного кварталу вносять першому заступникові, заступникові голови адміністрації (далі – заступники голови), керівникові апарату (відповідно до розподілу обов’язків)  пропозиції щодо включення питань до плану засідань колегії на квартал та додають довідку з обґрунтуванням підстав внесення питання на розгляд; </w:t>
      </w:r>
    </w:p>
    <w:p w:rsidR="00C45BFA" w:rsidRPr="00397E8E" w:rsidRDefault="00C45BFA" w:rsidP="00C45BFA">
      <w:pPr>
        <w:tabs>
          <w:tab w:val="left" w:pos="1134"/>
        </w:tabs>
        <w:spacing w:after="0" w:line="21" w:lineRule="atLeast"/>
        <w:ind w:firstLine="709"/>
        <w:jc w:val="both"/>
        <w:rPr>
          <w:rFonts w:ascii="Times New Roman" w:hAnsi="Times New Roman" w:cs="Times New Roman"/>
          <w:color w:val="FF0000"/>
          <w:sz w:val="28"/>
          <w:szCs w:val="28"/>
          <w:lang w:val="uk-UA"/>
        </w:rPr>
      </w:pPr>
      <w:r w:rsidRPr="007F6AE2">
        <w:rPr>
          <w:rFonts w:ascii="Times New Roman" w:hAnsi="Times New Roman" w:cs="Times New Roman"/>
          <w:sz w:val="28"/>
          <w:szCs w:val="28"/>
          <w:lang w:val="uk-UA"/>
        </w:rPr>
        <w:t>перший заступник, заступник голови адміністрації, керівник апарату погоджують пропозиції шляхом їх підписання та передають погоджені пропозиції відділу організаційно</w:t>
      </w:r>
      <w:r w:rsidR="00124F60" w:rsidRPr="007F6AE2">
        <w:rPr>
          <w:rFonts w:ascii="Times New Roman" w:hAnsi="Times New Roman" w:cs="Times New Roman"/>
          <w:sz w:val="28"/>
          <w:szCs w:val="28"/>
          <w:lang w:val="uk-UA"/>
        </w:rPr>
        <w:t>ї</w:t>
      </w:r>
      <w:r w:rsidRPr="007F6AE2">
        <w:rPr>
          <w:rFonts w:ascii="Times New Roman" w:hAnsi="Times New Roman" w:cs="Times New Roman"/>
          <w:sz w:val="28"/>
          <w:szCs w:val="28"/>
          <w:lang w:val="uk-UA"/>
        </w:rPr>
        <w:t xml:space="preserve"> </w:t>
      </w:r>
      <w:r w:rsidR="00124F60" w:rsidRPr="007F6AE2">
        <w:rPr>
          <w:rFonts w:ascii="Times New Roman" w:hAnsi="Times New Roman" w:cs="Times New Roman"/>
          <w:sz w:val="28"/>
          <w:szCs w:val="28"/>
          <w:lang w:val="uk-UA"/>
        </w:rPr>
        <w:t>р</w:t>
      </w:r>
      <w:r w:rsidRPr="007F6AE2">
        <w:rPr>
          <w:rFonts w:ascii="Times New Roman" w:hAnsi="Times New Roman" w:cs="Times New Roman"/>
          <w:sz w:val="28"/>
          <w:szCs w:val="28"/>
          <w:lang w:val="uk-UA"/>
        </w:rPr>
        <w:t xml:space="preserve">оботи </w:t>
      </w:r>
      <w:r w:rsidR="00124F60" w:rsidRPr="007F6AE2">
        <w:rPr>
          <w:rFonts w:ascii="Times New Roman" w:hAnsi="Times New Roman" w:cs="Times New Roman"/>
          <w:sz w:val="28"/>
          <w:szCs w:val="28"/>
          <w:lang w:val="uk-UA"/>
        </w:rPr>
        <w:t xml:space="preserve">та управління персоналом </w:t>
      </w:r>
      <w:r w:rsidRPr="007F6AE2">
        <w:rPr>
          <w:rFonts w:ascii="Times New Roman" w:hAnsi="Times New Roman" w:cs="Times New Roman"/>
          <w:sz w:val="28"/>
          <w:szCs w:val="28"/>
          <w:lang w:val="uk-UA"/>
        </w:rPr>
        <w:t xml:space="preserve">апарату Недригайлівської  районної державної адміністрації (далі – </w:t>
      </w:r>
      <w:r w:rsidR="007B544C" w:rsidRPr="007F6AE2">
        <w:rPr>
          <w:rFonts w:ascii="Times New Roman" w:hAnsi="Times New Roman" w:cs="Times New Roman"/>
          <w:sz w:val="28"/>
          <w:szCs w:val="28"/>
          <w:lang w:val="uk-UA"/>
        </w:rPr>
        <w:t>відділ організаційної роботи та управління персоналом</w:t>
      </w:r>
      <w:r w:rsidRPr="007F6AE2">
        <w:rPr>
          <w:rFonts w:ascii="Times New Roman" w:hAnsi="Times New Roman" w:cs="Times New Roman"/>
          <w:sz w:val="28"/>
          <w:szCs w:val="28"/>
          <w:lang w:val="uk-UA"/>
        </w:rPr>
        <w:t>)  не пізніше як за 10 робочих днів до початку наступного кварталу;</w:t>
      </w:r>
    </w:p>
    <w:p w:rsidR="00140B9D" w:rsidRPr="002C0572" w:rsidRDefault="007B544C" w:rsidP="00140B9D">
      <w:pPr>
        <w:tabs>
          <w:tab w:val="left" w:pos="1134"/>
        </w:tabs>
        <w:spacing w:after="0" w:line="21" w:lineRule="atLeast"/>
        <w:ind w:firstLine="709"/>
        <w:jc w:val="both"/>
        <w:rPr>
          <w:rFonts w:ascii="Times New Roman" w:hAnsi="Times New Roman" w:cs="Times New Roman"/>
          <w:sz w:val="28"/>
          <w:szCs w:val="28"/>
          <w:lang w:val="uk-UA"/>
        </w:rPr>
      </w:pPr>
      <w:r w:rsidRPr="007B544C">
        <w:rPr>
          <w:rFonts w:ascii="Times New Roman" w:hAnsi="Times New Roman" w:cs="Times New Roman"/>
          <w:sz w:val="28"/>
          <w:szCs w:val="28"/>
          <w:lang w:val="uk-UA"/>
        </w:rPr>
        <w:t xml:space="preserve">відділ організаційної роботи та управління </w:t>
      </w:r>
      <w:r w:rsidRPr="002C0572">
        <w:rPr>
          <w:rFonts w:ascii="Times New Roman" w:hAnsi="Times New Roman" w:cs="Times New Roman"/>
          <w:sz w:val="28"/>
          <w:szCs w:val="28"/>
          <w:lang w:val="uk-UA"/>
        </w:rPr>
        <w:t xml:space="preserve">персоналом </w:t>
      </w:r>
      <w:r w:rsidR="00140B9D" w:rsidRPr="002C0572">
        <w:rPr>
          <w:rFonts w:ascii="Times New Roman" w:hAnsi="Times New Roman" w:cs="Times New Roman"/>
          <w:sz w:val="28"/>
          <w:szCs w:val="28"/>
          <w:lang w:val="uk-UA"/>
        </w:rPr>
        <w:t>узагальнює отримані пропозиції, формує проект плану засідань колегії адміністрації, погоджує його із першим заступником, заступником голови адміністрації, керівником апарату та подає його на розгляд і затвердження голові адміністрації не пізніше як за 7 робочих днів до початку наступного кварталу;</w:t>
      </w:r>
    </w:p>
    <w:p w:rsidR="00140B9D" w:rsidRPr="002C0572" w:rsidRDefault="00140B9D" w:rsidP="00140B9D">
      <w:pPr>
        <w:tabs>
          <w:tab w:val="left" w:pos="1134"/>
        </w:tabs>
        <w:spacing w:after="0" w:line="21" w:lineRule="atLeast"/>
        <w:ind w:firstLine="709"/>
        <w:jc w:val="both"/>
        <w:rPr>
          <w:rFonts w:ascii="Times New Roman" w:hAnsi="Times New Roman" w:cs="Times New Roman"/>
          <w:sz w:val="28"/>
          <w:szCs w:val="28"/>
          <w:lang w:val="uk-UA"/>
        </w:rPr>
      </w:pPr>
      <w:r w:rsidRPr="002C0572">
        <w:rPr>
          <w:rFonts w:ascii="Times New Roman" w:hAnsi="Times New Roman" w:cs="Times New Roman"/>
          <w:sz w:val="28"/>
          <w:szCs w:val="28"/>
          <w:lang w:val="uk-UA"/>
        </w:rPr>
        <w:t>голова адміністрації затверджує план засідань колегії шляхом</w:t>
      </w:r>
      <w:r w:rsidRPr="00397E8E">
        <w:rPr>
          <w:rFonts w:ascii="Times New Roman" w:hAnsi="Times New Roman" w:cs="Times New Roman"/>
          <w:color w:val="FF0000"/>
          <w:sz w:val="28"/>
          <w:szCs w:val="28"/>
          <w:lang w:val="uk-UA"/>
        </w:rPr>
        <w:t xml:space="preserve"> </w:t>
      </w:r>
      <w:r w:rsidRPr="002C0572">
        <w:rPr>
          <w:rFonts w:ascii="Times New Roman" w:hAnsi="Times New Roman" w:cs="Times New Roman"/>
          <w:sz w:val="28"/>
          <w:szCs w:val="28"/>
          <w:lang w:val="uk-UA"/>
        </w:rPr>
        <w:t>підписання не пізніше як за 5 робочих днів до початку наступного кварталу.</w:t>
      </w:r>
    </w:p>
    <w:p w:rsidR="00187D2B" w:rsidRPr="002C0572" w:rsidRDefault="00FC26F3" w:rsidP="00187D2B">
      <w:pPr>
        <w:tabs>
          <w:tab w:val="left" w:pos="1134"/>
        </w:tabs>
        <w:spacing w:after="0" w:line="21" w:lineRule="atLeast"/>
        <w:ind w:firstLine="710"/>
        <w:jc w:val="both"/>
        <w:rPr>
          <w:rFonts w:ascii="Times New Roman" w:hAnsi="Times New Roman" w:cs="Times New Roman"/>
          <w:sz w:val="28"/>
          <w:szCs w:val="28"/>
          <w:lang w:val="uk-UA"/>
        </w:rPr>
      </w:pPr>
      <w:r w:rsidRPr="002C0572">
        <w:rPr>
          <w:rFonts w:ascii="Times New Roman" w:hAnsi="Times New Roman" w:cs="Times New Roman"/>
          <w:sz w:val="28"/>
          <w:szCs w:val="28"/>
          <w:lang w:val="uk-UA"/>
        </w:rPr>
        <w:t>4.4</w:t>
      </w:r>
      <w:r w:rsidR="009B12C4" w:rsidRPr="002C0572">
        <w:rPr>
          <w:rFonts w:ascii="Times New Roman" w:hAnsi="Times New Roman" w:cs="Times New Roman"/>
          <w:sz w:val="28"/>
          <w:szCs w:val="28"/>
          <w:lang w:val="uk-UA"/>
        </w:rPr>
        <w:t>.</w:t>
      </w:r>
      <w:r w:rsidR="009B12C4" w:rsidRPr="002C0572">
        <w:rPr>
          <w:rFonts w:ascii="Times New Roman" w:hAnsi="Times New Roman" w:cs="Times New Roman"/>
          <w:sz w:val="28"/>
          <w:szCs w:val="28"/>
        </w:rPr>
        <w:t> </w:t>
      </w:r>
      <w:r w:rsidR="00187D2B" w:rsidRPr="002C0572">
        <w:rPr>
          <w:rFonts w:ascii="Times New Roman" w:hAnsi="Times New Roman" w:cs="Times New Roman"/>
          <w:sz w:val="28"/>
          <w:szCs w:val="28"/>
          <w:lang w:val="uk-UA"/>
        </w:rPr>
        <w:t>Затверджений план засідань колегії доводиться до відома членів колегії, керівників підрозділів, органів місцевого самоврядування, підприємств, установ та організацій, що належать до сфери управління адміністрації, шляхом розміщення його на веб-сайті адміністрації веб-порталу місцевих органів виконавчої влади Сумської області (далі – веб-сайт).</w:t>
      </w:r>
    </w:p>
    <w:p w:rsidR="00CF413C" w:rsidRPr="002C0572" w:rsidRDefault="009B12C4" w:rsidP="00CF413C">
      <w:pPr>
        <w:pStyle w:val="afe"/>
        <w:tabs>
          <w:tab w:val="left" w:pos="0"/>
        </w:tabs>
        <w:spacing w:after="0" w:line="21" w:lineRule="atLeast"/>
        <w:ind w:left="0" w:firstLine="709"/>
        <w:jc w:val="both"/>
        <w:rPr>
          <w:rFonts w:ascii="Times New Roman" w:hAnsi="Times New Roman" w:cs="Times New Roman"/>
          <w:sz w:val="28"/>
          <w:szCs w:val="28"/>
          <w:lang w:val="uk-UA"/>
        </w:rPr>
      </w:pPr>
      <w:r w:rsidRPr="002C0572">
        <w:rPr>
          <w:rFonts w:ascii="Times New Roman" w:hAnsi="Times New Roman" w:cs="Times New Roman"/>
          <w:sz w:val="28"/>
          <w:szCs w:val="28"/>
          <w:lang w:val="uk-UA"/>
        </w:rPr>
        <w:t>4.</w:t>
      </w:r>
      <w:r w:rsidR="00B52981" w:rsidRPr="002C0572">
        <w:rPr>
          <w:rFonts w:ascii="Times New Roman" w:hAnsi="Times New Roman" w:cs="Times New Roman"/>
          <w:sz w:val="28"/>
          <w:szCs w:val="28"/>
          <w:lang w:val="uk-UA"/>
        </w:rPr>
        <w:t>5</w:t>
      </w:r>
      <w:r w:rsidRPr="002C0572">
        <w:rPr>
          <w:rFonts w:ascii="Times New Roman" w:hAnsi="Times New Roman" w:cs="Times New Roman"/>
          <w:sz w:val="28"/>
          <w:szCs w:val="28"/>
          <w:lang w:val="uk-UA"/>
        </w:rPr>
        <w:t>.</w:t>
      </w:r>
      <w:r w:rsidRPr="002C0572">
        <w:rPr>
          <w:rFonts w:ascii="Times New Roman" w:hAnsi="Times New Roman" w:cs="Times New Roman"/>
          <w:sz w:val="28"/>
          <w:szCs w:val="28"/>
        </w:rPr>
        <w:t> </w:t>
      </w:r>
      <w:r w:rsidR="00CF413C" w:rsidRPr="002C0572">
        <w:rPr>
          <w:rFonts w:ascii="Times New Roman" w:hAnsi="Times New Roman" w:cs="Times New Roman"/>
          <w:sz w:val="28"/>
          <w:szCs w:val="28"/>
          <w:lang w:val="uk-UA"/>
        </w:rPr>
        <w:t xml:space="preserve">Додаткові питання для розгляду на засіданні колегії можуть бути включені до плану за рішенням голови колегії не пізніше ніж за 10 робочих днів до чергового засідання на підставі службової записки першого заступника голови, заступника голови адміністрації, керівника апарату адміністрації (відповідно до розподілу обов’язків). </w:t>
      </w:r>
    </w:p>
    <w:p w:rsidR="00CF413C" w:rsidRDefault="00CF413C" w:rsidP="00CF413C">
      <w:pPr>
        <w:tabs>
          <w:tab w:val="left" w:pos="1134"/>
        </w:tabs>
        <w:spacing w:after="0" w:line="21" w:lineRule="atLeast"/>
        <w:ind w:firstLine="709"/>
        <w:jc w:val="both"/>
        <w:rPr>
          <w:rFonts w:ascii="Times New Roman" w:hAnsi="Times New Roman" w:cs="Times New Roman"/>
          <w:sz w:val="28"/>
          <w:szCs w:val="28"/>
          <w:lang w:val="uk-UA"/>
        </w:rPr>
      </w:pPr>
      <w:r w:rsidRPr="002C0572">
        <w:rPr>
          <w:rFonts w:ascii="Times New Roman" w:hAnsi="Times New Roman" w:cs="Times New Roman"/>
          <w:sz w:val="28"/>
          <w:szCs w:val="28"/>
          <w:lang w:val="uk-UA"/>
        </w:rPr>
        <w:t>Виключення з плану засідань колегії питань або перенесення дати його розгляду здійснюється лише з дозволу голови адміністрації на підставі службової записки першого заступника, заступника голови адміністрації, керівника апарату (відповідно до розподілу обов’язків) за погодженням із секретарем колегії.</w:t>
      </w:r>
    </w:p>
    <w:p w:rsidR="006236E8" w:rsidRPr="002C0572" w:rsidRDefault="006236E8" w:rsidP="00CF413C">
      <w:pPr>
        <w:tabs>
          <w:tab w:val="left" w:pos="1134"/>
        </w:tabs>
        <w:spacing w:after="0" w:line="21" w:lineRule="atLeast"/>
        <w:ind w:firstLine="709"/>
        <w:jc w:val="both"/>
        <w:rPr>
          <w:rFonts w:ascii="Times New Roman" w:hAnsi="Times New Roman" w:cs="Times New Roman"/>
          <w:sz w:val="28"/>
          <w:szCs w:val="28"/>
          <w:lang w:val="uk-UA"/>
        </w:rPr>
      </w:pPr>
    </w:p>
    <w:p w:rsidR="00CF413C" w:rsidRPr="002C0572" w:rsidRDefault="00CF413C" w:rsidP="00B52981">
      <w:pPr>
        <w:tabs>
          <w:tab w:val="left" w:pos="1134"/>
        </w:tabs>
        <w:spacing w:after="0" w:line="21" w:lineRule="atLeast"/>
        <w:ind w:firstLine="709"/>
        <w:jc w:val="both"/>
        <w:rPr>
          <w:rFonts w:ascii="Times New Roman" w:hAnsi="Times New Roman" w:cs="Times New Roman"/>
          <w:sz w:val="28"/>
          <w:szCs w:val="28"/>
          <w:lang w:val="uk-UA"/>
        </w:rPr>
      </w:pPr>
      <w:r w:rsidRPr="002C0572">
        <w:rPr>
          <w:rFonts w:ascii="Times New Roman" w:hAnsi="Times New Roman" w:cs="Times New Roman"/>
          <w:sz w:val="28"/>
          <w:szCs w:val="28"/>
          <w:lang w:val="uk-UA"/>
        </w:rPr>
        <w:lastRenderedPageBreak/>
        <w:t>Секретар колегії інформує членів колегії та відповідальних виконавців про внесені до плану зміни.</w:t>
      </w:r>
    </w:p>
    <w:p w:rsidR="00B52981" w:rsidRPr="002C0572" w:rsidRDefault="006C550A" w:rsidP="006C550A">
      <w:pPr>
        <w:tabs>
          <w:tab w:val="left" w:pos="1134"/>
        </w:tabs>
        <w:spacing w:after="0"/>
        <w:jc w:val="both"/>
        <w:rPr>
          <w:rFonts w:ascii="Times New Roman" w:hAnsi="Times New Roman" w:cs="Times New Roman"/>
          <w:sz w:val="28"/>
          <w:szCs w:val="28"/>
          <w:lang w:val="uk-UA"/>
        </w:rPr>
      </w:pPr>
      <w:r w:rsidRPr="002C0572">
        <w:rPr>
          <w:rFonts w:ascii="Times New Roman" w:hAnsi="Times New Roman" w:cs="Times New Roman"/>
          <w:sz w:val="28"/>
          <w:szCs w:val="28"/>
          <w:lang w:val="uk-UA"/>
        </w:rPr>
        <w:t xml:space="preserve">     </w:t>
      </w:r>
      <w:r w:rsidR="00DB681C">
        <w:rPr>
          <w:rFonts w:ascii="Times New Roman" w:hAnsi="Times New Roman" w:cs="Times New Roman"/>
          <w:sz w:val="28"/>
          <w:szCs w:val="28"/>
          <w:lang w:val="uk-UA"/>
        </w:rPr>
        <w:t xml:space="preserve">  </w:t>
      </w:r>
      <w:r w:rsidRPr="002C0572">
        <w:rPr>
          <w:rFonts w:ascii="Times New Roman" w:hAnsi="Times New Roman" w:cs="Times New Roman"/>
          <w:sz w:val="28"/>
          <w:szCs w:val="28"/>
          <w:lang w:val="uk-UA"/>
        </w:rPr>
        <w:t xml:space="preserve"> </w:t>
      </w:r>
      <w:r w:rsidR="00B52981" w:rsidRPr="002C0572">
        <w:rPr>
          <w:rFonts w:ascii="Times New Roman" w:hAnsi="Times New Roman" w:cs="Times New Roman"/>
          <w:sz w:val="28"/>
          <w:szCs w:val="28"/>
          <w:lang w:val="uk-UA"/>
        </w:rPr>
        <w:t xml:space="preserve">4.6. Підготовка проекту порядку денного засідання колегії здійснюється </w:t>
      </w:r>
      <w:r w:rsidR="007B544C" w:rsidRPr="002C0572">
        <w:rPr>
          <w:rFonts w:ascii="Times New Roman" w:hAnsi="Times New Roman" w:cs="Times New Roman"/>
          <w:sz w:val="28"/>
          <w:szCs w:val="28"/>
          <w:lang w:val="uk-UA"/>
        </w:rPr>
        <w:t xml:space="preserve">відділом організаційної роботи та управління персоналом </w:t>
      </w:r>
      <w:r w:rsidR="00B52981" w:rsidRPr="002C0572">
        <w:rPr>
          <w:rFonts w:ascii="Times New Roman" w:hAnsi="Times New Roman" w:cs="Times New Roman"/>
          <w:sz w:val="28"/>
          <w:szCs w:val="28"/>
          <w:lang w:val="uk-UA"/>
        </w:rPr>
        <w:t xml:space="preserve">апарату адміністрації протягом 3 робочих днів з дня проведення останнього засідання колегії,  а у разі проведення позачергового  (позапланового ) засідання – не пізніше ніж за три робочих дні до засідання. </w:t>
      </w:r>
      <w:r w:rsidR="00D927B2" w:rsidRPr="002C0572">
        <w:rPr>
          <w:rFonts w:ascii="Times New Roman" w:hAnsi="Times New Roman" w:cs="Times New Roman"/>
          <w:sz w:val="28"/>
          <w:szCs w:val="28"/>
          <w:lang w:val="uk-UA"/>
        </w:rPr>
        <w:t>Відділ організаційної роботи та управління персоналом</w:t>
      </w:r>
      <w:r w:rsidR="00B52981" w:rsidRPr="002C0572">
        <w:rPr>
          <w:rFonts w:ascii="Times New Roman" w:hAnsi="Times New Roman" w:cs="Times New Roman"/>
          <w:sz w:val="28"/>
          <w:szCs w:val="28"/>
          <w:lang w:val="uk-UA"/>
        </w:rPr>
        <w:t xml:space="preserve"> апарату адміністрації подає проект порядку денного керівникові апарату адміністрації для узгодження та передає на затвердження голові адміністрації.</w:t>
      </w:r>
    </w:p>
    <w:p w:rsidR="00B52981" w:rsidRPr="00DB681C" w:rsidRDefault="00B52981" w:rsidP="00B52981">
      <w:pPr>
        <w:tabs>
          <w:tab w:val="left" w:pos="1134"/>
        </w:tabs>
        <w:spacing w:after="0" w:line="21" w:lineRule="atLeast"/>
        <w:jc w:val="both"/>
        <w:rPr>
          <w:rFonts w:ascii="Times New Roman" w:hAnsi="Times New Roman" w:cs="Times New Roman"/>
          <w:sz w:val="28"/>
          <w:szCs w:val="28"/>
          <w:lang w:val="uk-UA"/>
        </w:rPr>
      </w:pPr>
      <w:r w:rsidRPr="00397E8E">
        <w:rPr>
          <w:rFonts w:ascii="Times New Roman" w:hAnsi="Times New Roman" w:cs="Times New Roman"/>
          <w:color w:val="FF0000"/>
          <w:sz w:val="28"/>
          <w:szCs w:val="28"/>
          <w:lang w:val="uk-UA"/>
        </w:rPr>
        <w:t xml:space="preserve">         </w:t>
      </w:r>
      <w:r w:rsidR="006C550A" w:rsidRPr="00DB681C">
        <w:rPr>
          <w:rFonts w:ascii="Times New Roman" w:hAnsi="Times New Roman" w:cs="Times New Roman"/>
          <w:sz w:val="28"/>
          <w:szCs w:val="28"/>
          <w:lang w:val="uk-UA"/>
        </w:rPr>
        <w:t>4.7</w:t>
      </w:r>
      <w:r w:rsidRPr="00DB681C">
        <w:rPr>
          <w:rFonts w:ascii="Times New Roman" w:hAnsi="Times New Roman" w:cs="Times New Roman"/>
          <w:sz w:val="28"/>
          <w:szCs w:val="28"/>
          <w:lang w:val="uk-UA"/>
        </w:rPr>
        <w:t>.</w:t>
      </w:r>
      <w:r w:rsidR="00A27574" w:rsidRPr="00DB681C">
        <w:rPr>
          <w:rFonts w:ascii="Times New Roman" w:hAnsi="Times New Roman" w:cs="Times New Roman"/>
          <w:sz w:val="28"/>
          <w:szCs w:val="28"/>
          <w:lang w:val="uk-UA"/>
        </w:rPr>
        <w:t xml:space="preserve"> </w:t>
      </w:r>
      <w:r w:rsidRPr="00DB681C">
        <w:rPr>
          <w:rFonts w:ascii="Times New Roman" w:hAnsi="Times New Roman" w:cs="Times New Roman"/>
          <w:sz w:val="28"/>
          <w:szCs w:val="28"/>
          <w:lang w:val="uk-UA"/>
        </w:rPr>
        <w:t xml:space="preserve">Після затвердження головою адміністрації порядку денного чергового засідання колегії </w:t>
      </w:r>
      <w:r w:rsidR="00D927B2" w:rsidRPr="00DB681C">
        <w:rPr>
          <w:rFonts w:ascii="Times New Roman" w:hAnsi="Times New Roman" w:cs="Times New Roman"/>
          <w:sz w:val="28"/>
          <w:szCs w:val="28"/>
          <w:lang w:val="uk-UA"/>
        </w:rPr>
        <w:t xml:space="preserve">відділом організаційної роботи та управління персоналом </w:t>
      </w:r>
      <w:r w:rsidRPr="00DB681C">
        <w:rPr>
          <w:rFonts w:ascii="Times New Roman" w:hAnsi="Times New Roman" w:cs="Times New Roman"/>
          <w:sz w:val="28"/>
          <w:szCs w:val="28"/>
          <w:lang w:val="uk-UA"/>
        </w:rPr>
        <w:t>апарату адміністрації   формується робочий план підготовки та проведення засідання колегії адміністрації (далі – робочий план), де зазначається перелік документів,  що подаються до засідання,  особи, відповідальні за їх підготовку, і терміни подання документів.</w:t>
      </w:r>
    </w:p>
    <w:p w:rsidR="009B12C4" w:rsidRPr="00DB681C" w:rsidRDefault="00B52981" w:rsidP="00B52981">
      <w:pPr>
        <w:tabs>
          <w:tab w:val="left" w:pos="1134"/>
        </w:tabs>
        <w:spacing w:after="0" w:line="21" w:lineRule="atLeast"/>
        <w:ind w:firstLine="709"/>
        <w:jc w:val="both"/>
        <w:rPr>
          <w:rFonts w:ascii="Times New Roman" w:hAnsi="Times New Roman" w:cs="Times New Roman"/>
          <w:sz w:val="28"/>
          <w:szCs w:val="28"/>
          <w:lang w:val="uk-UA"/>
        </w:rPr>
      </w:pPr>
      <w:r w:rsidRPr="00DB681C">
        <w:rPr>
          <w:rFonts w:ascii="Times New Roman" w:hAnsi="Times New Roman" w:cs="Times New Roman"/>
          <w:sz w:val="28"/>
          <w:szCs w:val="28"/>
          <w:lang w:val="uk-UA"/>
        </w:rPr>
        <w:t>Робочий план узгоджується із першим заступником, заступником голови, керівником апарату адміністрації та подається на затвердження голові адміністрації.</w:t>
      </w:r>
    </w:p>
    <w:p w:rsidR="0000216A" w:rsidRPr="00DB681C" w:rsidRDefault="0000216A" w:rsidP="0000216A">
      <w:pPr>
        <w:spacing w:after="0"/>
        <w:ind w:firstLine="709"/>
        <w:jc w:val="both"/>
        <w:rPr>
          <w:rFonts w:ascii="Times New Roman" w:hAnsi="Times New Roman" w:cs="Times New Roman"/>
          <w:sz w:val="28"/>
          <w:szCs w:val="28"/>
          <w:lang w:val="uk-UA"/>
        </w:rPr>
      </w:pPr>
      <w:r w:rsidRPr="00DB681C">
        <w:rPr>
          <w:rFonts w:ascii="Times New Roman" w:hAnsi="Times New Roman" w:cs="Times New Roman"/>
          <w:sz w:val="28"/>
          <w:szCs w:val="28"/>
          <w:lang w:val="uk-UA"/>
        </w:rPr>
        <w:t>У разі, якщо відповідальними за підготовку питання є перший заступник, заступник голови, керівник апарату адміністрації вищезазначені матеріали підписують відповідно ці особи.</w:t>
      </w:r>
    </w:p>
    <w:p w:rsidR="0000216A" w:rsidRPr="00397E8E" w:rsidRDefault="0000216A" w:rsidP="00B52981">
      <w:pPr>
        <w:tabs>
          <w:tab w:val="left" w:pos="1134"/>
        </w:tabs>
        <w:spacing w:after="0" w:line="21" w:lineRule="atLeast"/>
        <w:ind w:firstLine="709"/>
        <w:jc w:val="both"/>
        <w:rPr>
          <w:rFonts w:ascii="Times New Roman" w:hAnsi="Times New Roman" w:cs="Times New Roman"/>
          <w:color w:val="FF0000"/>
          <w:sz w:val="28"/>
          <w:szCs w:val="28"/>
          <w:lang w:val="uk-UA"/>
        </w:rPr>
      </w:pPr>
    </w:p>
    <w:p w:rsidR="009B12C4" w:rsidRPr="00DB681C" w:rsidRDefault="009B12C4" w:rsidP="00EF6013">
      <w:pPr>
        <w:spacing w:line="240" w:lineRule="auto"/>
        <w:ind w:hanging="40"/>
        <w:jc w:val="center"/>
        <w:rPr>
          <w:rFonts w:ascii="Times New Roman" w:hAnsi="Times New Roman" w:cs="Times New Roman"/>
          <w:sz w:val="28"/>
          <w:szCs w:val="28"/>
        </w:rPr>
      </w:pPr>
      <w:r w:rsidRPr="00DB681C">
        <w:rPr>
          <w:rFonts w:ascii="Times New Roman" w:hAnsi="Times New Roman" w:cs="Times New Roman"/>
          <w:sz w:val="28"/>
          <w:szCs w:val="28"/>
        </w:rPr>
        <w:t>Параграф 5. Порядок підготовки матеріалів на засідання колегії</w:t>
      </w:r>
    </w:p>
    <w:p w:rsidR="002A123E" w:rsidRPr="00DB681C" w:rsidRDefault="009B12C4" w:rsidP="00CD44D1">
      <w:pPr>
        <w:tabs>
          <w:tab w:val="left" w:pos="1134"/>
        </w:tabs>
        <w:spacing w:after="0" w:line="21" w:lineRule="atLeast"/>
        <w:ind w:firstLine="709"/>
        <w:jc w:val="both"/>
        <w:rPr>
          <w:rFonts w:ascii="Times New Roman" w:hAnsi="Times New Roman" w:cs="Times New Roman"/>
          <w:sz w:val="28"/>
          <w:szCs w:val="28"/>
          <w:lang w:val="uk-UA"/>
        </w:rPr>
      </w:pPr>
      <w:r w:rsidRPr="00DB681C">
        <w:rPr>
          <w:rFonts w:ascii="Times New Roman" w:hAnsi="Times New Roman" w:cs="Times New Roman"/>
          <w:sz w:val="28"/>
          <w:szCs w:val="28"/>
          <w:lang w:val="uk-UA"/>
        </w:rPr>
        <w:t>5.1.</w:t>
      </w:r>
      <w:r w:rsidRPr="00DB681C">
        <w:rPr>
          <w:rFonts w:ascii="Times New Roman" w:hAnsi="Times New Roman" w:cs="Times New Roman"/>
          <w:sz w:val="28"/>
          <w:szCs w:val="28"/>
        </w:rPr>
        <w:t> </w:t>
      </w:r>
      <w:r w:rsidR="002A123E" w:rsidRPr="00DB681C">
        <w:rPr>
          <w:rFonts w:ascii="Times New Roman" w:hAnsi="Times New Roman" w:cs="Times New Roman"/>
          <w:sz w:val="28"/>
          <w:szCs w:val="28"/>
          <w:lang w:val="uk-UA"/>
        </w:rPr>
        <w:t xml:space="preserve">Особи, відповідальні за підготовку матеріалів на засідання колегії, надають матеріали в паперовому вигляді та </w:t>
      </w:r>
      <w:r w:rsidR="000D456E" w:rsidRPr="00DB681C">
        <w:rPr>
          <w:rFonts w:ascii="Times New Roman" w:hAnsi="Times New Roman" w:cs="Times New Roman"/>
          <w:sz w:val="28"/>
          <w:szCs w:val="28"/>
          <w:lang w:val="uk-UA"/>
        </w:rPr>
        <w:t xml:space="preserve">на електронних носіях відділу організаційної роботи та управління персоналом </w:t>
      </w:r>
      <w:r w:rsidR="002A123E" w:rsidRPr="00DB681C">
        <w:rPr>
          <w:rFonts w:ascii="Times New Roman" w:hAnsi="Times New Roman" w:cs="Times New Roman"/>
          <w:sz w:val="28"/>
          <w:szCs w:val="28"/>
          <w:lang w:val="uk-UA"/>
        </w:rPr>
        <w:t xml:space="preserve">апарату адміністрації не пізніше ніж за 7 робочих днів до чергового засідання, а в разі проведення позачергового  (позапланового) засідання – не пізніше ніж за 2 дні. </w:t>
      </w:r>
    </w:p>
    <w:p w:rsidR="002B763C" w:rsidRPr="00DB681C" w:rsidRDefault="002B763C" w:rsidP="00CD44D1">
      <w:pPr>
        <w:spacing w:after="0" w:line="21" w:lineRule="atLeast"/>
        <w:ind w:firstLine="709"/>
        <w:jc w:val="both"/>
        <w:rPr>
          <w:rFonts w:ascii="Times New Roman" w:hAnsi="Times New Roman" w:cs="Times New Roman"/>
          <w:sz w:val="28"/>
          <w:szCs w:val="28"/>
          <w:lang w:val="uk-UA"/>
        </w:rPr>
      </w:pPr>
      <w:r w:rsidRPr="00DB681C">
        <w:rPr>
          <w:rFonts w:ascii="Times New Roman" w:hAnsi="Times New Roman" w:cs="Times New Roman"/>
          <w:sz w:val="28"/>
          <w:szCs w:val="28"/>
          <w:lang w:val="uk-UA"/>
        </w:rPr>
        <w:t>До матеріалів включаються:</w:t>
      </w:r>
    </w:p>
    <w:p w:rsidR="002B763C" w:rsidRPr="00DB681C" w:rsidRDefault="002B763C" w:rsidP="00CD44D1">
      <w:pPr>
        <w:tabs>
          <w:tab w:val="left" w:pos="1134"/>
        </w:tabs>
        <w:spacing w:after="0" w:line="21" w:lineRule="atLeast"/>
        <w:ind w:firstLine="709"/>
        <w:jc w:val="both"/>
        <w:rPr>
          <w:rFonts w:ascii="Times New Roman" w:hAnsi="Times New Roman" w:cs="Times New Roman"/>
          <w:sz w:val="28"/>
          <w:szCs w:val="28"/>
          <w:lang w:val="uk-UA"/>
        </w:rPr>
      </w:pPr>
      <w:r w:rsidRPr="00DB681C">
        <w:rPr>
          <w:rFonts w:ascii="Times New Roman" w:hAnsi="Times New Roman" w:cs="Times New Roman"/>
          <w:sz w:val="28"/>
          <w:szCs w:val="28"/>
          <w:lang w:val="uk-UA"/>
        </w:rPr>
        <w:t>1)  доповідна записка, у якій ґрунтовно викладене питання з висновками і пропозиціями;</w:t>
      </w:r>
    </w:p>
    <w:p w:rsidR="002B763C" w:rsidRPr="00DB681C" w:rsidRDefault="002B763C" w:rsidP="00CD44D1">
      <w:pPr>
        <w:tabs>
          <w:tab w:val="left" w:pos="1134"/>
        </w:tabs>
        <w:spacing w:after="0" w:line="21" w:lineRule="atLeast"/>
        <w:ind w:firstLine="709"/>
        <w:jc w:val="both"/>
        <w:rPr>
          <w:rFonts w:ascii="Times New Roman" w:hAnsi="Times New Roman" w:cs="Times New Roman"/>
          <w:sz w:val="28"/>
          <w:szCs w:val="28"/>
          <w:lang w:val="uk-UA"/>
        </w:rPr>
      </w:pPr>
      <w:r w:rsidRPr="00DB681C">
        <w:rPr>
          <w:rFonts w:ascii="Times New Roman" w:hAnsi="Times New Roman" w:cs="Times New Roman"/>
          <w:sz w:val="28"/>
          <w:szCs w:val="28"/>
          <w:lang w:val="uk-UA"/>
        </w:rPr>
        <w:t>2)  проект розпорядження, доручення чи рішення колегії;</w:t>
      </w:r>
    </w:p>
    <w:p w:rsidR="002B763C" w:rsidRPr="00DB681C" w:rsidRDefault="002B763C" w:rsidP="00CD44D1">
      <w:pPr>
        <w:pStyle w:val="HTML"/>
        <w:spacing w:line="21" w:lineRule="atLeast"/>
        <w:ind w:firstLine="709"/>
        <w:jc w:val="both"/>
        <w:rPr>
          <w:rFonts w:ascii="Times New Roman" w:hAnsi="Times New Roman"/>
          <w:color w:val="auto"/>
          <w:sz w:val="28"/>
          <w:szCs w:val="28"/>
          <w:lang w:val="uk-UA"/>
        </w:rPr>
      </w:pPr>
      <w:r w:rsidRPr="00DB681C">
        <w:rPr>
          <w:rFonts w:ascii="Times New Roman" w:hAnsi="Times New Roman"/>
          <w:color w:val="auto"/>
          <w:sz w:val="28"/>
          <w:szCs w:val="28"/>
          <w:lang w:val="uk-UA"/>
        </w:rPr>
        <w:t>3)  список осіб, відповідно до визначених категорій учасників, запрошених на засідання колегії, із зазначенням їх прізвищ, імен та по батькові, місця роботи та займаних посад;</w:t>
      </w:r>
    </w:p>
    <w:p w:rsidR="002B763C" w:rsidRPr="00DB681C" w:rsidRDefault="002B763C" w:rsidP="00CD44D1">
      <w:pPr>
        <w:spacing w:after="0" w:line="21" w:lineRule="atLeast"/>
        <w:ind w:firstLine="709"/>
        <w:jc w:val="both"/>
        <w:rPr>
          <w:rFonts w:ascii="Times New Roman" w:hAnsi="Times New Roman" w:cs="Times New Roman"/>
          <w:sz w:val="28"/>
          <w:szCs w:val="28"/>
          <w:lang w:val="uk-UA"/>
        </w:rPr>
      </w:pPr>
      <w:r w:rsidRPr="00DB681C">
        <w:rPr>
          <w:rFonts w:ascii="Times New Roman" w:hAnsi="Times New Roman" w:cs="Times New Roman"/>
          <w:sz w:val="28"/>
          <w:szCs w:val="28"/>
          <w:lang w:val="uk-UA"/>
        </w:rPr>
        <w:t>4)  пропозиції щодо переліку доповідачів, співдоповідачів (у разі необхідності);</w:t>
      </w:r>
    </w:p>
    <w:p w:rsidR="002B763C" w:rsidRPr="00DB681C" w:rsidRDefault="002B763C" w:rsidP="00CD44D1">
      <w:pPr>
        <w:spacing w:after="0" w:line="21" w:lineRule="atLeast"/>
        <w:ind w:firstLine="709"/>
        <w:jc w:val="both"/>
        <w:rPr>
          <w:rFonts w:ascii="Times New Roman" w:hAnsi="Times New Roman" w:cs="Times New Roman"/>
          <w:sz w:val="28"/>
          <w:szCs w:val="28"/>
          <w:lang w:val="uk-UA"/>
        </w:rPr>
      </w:pPr>
      <w:r w:rsidRPr="00DB681C">
        <w:rPr>
          <w:rFonts w:ascii="Times New Roman" w:hAnsi="Times New Roman" w:cs="Times New Roman"/>
          <w:sz w:val="28"/>
          <w:szCs w:val="28"/>
          <w:lang w:val="uk-UA"/>
        </w:rPr>
        <w:t>5)  пропозиції щодо списку виступаючих (у разі необхідності);</w:t>
      </w:r>
    </w:p>
    <w:p w:rsidR="002B763C" w:rsidRPr="00DB681C" w:rsidRDefault="002B763C" w:rsidP="00CD44D1">
      <w:pPr>
        <w:spacing w:after="0" w:line="21" w:lineRule="atLeast"/>
        <w:ind w:firstLine="709"/>
        <w:jc w:val="both"/>
        <w:rPr>
          <w:rFonts w:ascii="Times New Roman" w:hAnsi="Times New Roman" w:cs="Times New Roman"/>
          <w:sz w:val="28"/>
          <w:szCs w:val="28"/>
          <w:lang w:val="uk-UA"/>
        </w:rPr>
      </w:pPr>
      <w:r w:rsidRPr="00DB681C">
        <w:rPr>
          <w:rFonts w:ascii="Times New Roman" w:hAnsi="Times New Roman" w:cs="Times New Roman"/>
          <w:sz w:val="28"/>
          <w:szCs w:val="28"/>
          <w:lang w:val="uk-UA"/>
        </w:rPr>
        <w:t>6)  тези до вступного та заключного слова голови колегії з висвітленням позитивних моментів і упущень у роботі галузей, територіальних громад і  господарюючих суб’єктів (у разі необхідності);</w:t>
      </w:r>
    </w:p>
    <w:p w:rsidR="002B763C" w:rsidRDefault="002B763C" w:rsidP="00CD44D1">
      <w:pPr>
        <w:spacing w:after="0" w:line="21" w:lineRule="atLeast"/>
        <w:ind w:firstLine="709"/>
        <w:jc w:val="both"/>
        <w:rPr>
          <w:rFonts w:ascii="Times New Roman" w:hAnsi="Times New Roman" w:cs="Times New Roman"/>
          <w:sz w:val="28"/>
          <w:szCs w:val="28"/>
          <w:lang w:val="uk-UA"/>
        </w:rPr>
      </w:pPr>
      <w:r w:rsidRPr="00DB681C">
        <w:rPr>
          <w:rFonts w:ascii="Times New Roman" w:hAnsi="Times New Roman" w:cs="Times New Roman"/>
          <w:sz w:val="28"/>
          <w:szCs w:val="28"/>
          <w:lang w:val="uk-UA"/>
        </w:rPr>
        <w:t>7) презентаційний матеріал (у разі необхідності).</w:t>
      </w:r>
    </w:p>
    <w:p w:rsidR="006236E8" w:rsidRPr="00DB681C" w:rsidRDefault="006236E8" w:rsidP="00CD44D1">
      <w:pPr>
        <w:spacing w:after="0" w:line="21" w:lineRule="atLeast"/>
        <w:ind w:firstLine="709"/>
        <w:jc w:val="both"/>
        <w:rPr>
          <w:rFonts w:ascii="Times New Roman" w:hAnsi="Times New Roman" w:cs="Times New Roman"/>
          <w:sz w:val="28"/>
          <w:szCs w:val="28"/>
          <w:lang w:val="uk-UA"/>
        </w:rPr>
      </w:pPr>
    </w:p>
    <w:p w:rsidR="00CD44D1" w:rsidRPr="00DB681C" w:rsidRDefault="009B12C4" w:rsidP="00CD44D1">
      <w:pPr>
        <w:spacing w:after="0" w:line="21" w:lineRule="atLeast"/>
        <w:ind w:firstLine="709"/>
        <w:jc w:val="both"/>
        <w:rPr>
          <w:rFonts w:ascii="Times New Roman" w:hAnsi="Times New Roman" w:cs="Times New Roman"/>
          <w:sz w:val="28"/>
          <w:szCs w:val="28"/>
          <w:lang w:val="uk-UA"/>
        </w:rPr>
      </w:pPr>
      <w:r w:rsidRPr="00DB681C">
        <w:rPr>
          <w:rFonts w:ascii="Times New Roman" w:hAnsi="Times New Roman" w:cs="Times New Roman"/>
          <w:sz w:val="28"/>
          <w:szCs w:val="28"/>
          <w:lang w:val="uk-UA"/>
        </w:rPr>
        <w:lastRenderedPageBreak/>
        <w:t>5.2.</w:t>
      </w:r>
      <w:r w:rsidRPr="00DB681C">
        <w:rPr>
          <w:rFonts w:ascii="Times New Roman" w:hAnsi="Times New Roman" w:cs="Times New Roman"/>
          <w:sz w:val="28"/>
          <w:szCs w:val="28"/>
        </w:rPr>
        <w:t> </w:t>
      </w:r>
      <w:r w:rsidR="00CD44D1" w:rsidRPr="00DB681C">
        <w:rPr>
          <w:rFonts w:ascii="Times New Roman" w:hAnsi="Times New Roman" w:cs="Times New Roman"/>
          <w:sz w:val="28"/>
          <w:szCs w:val="28"/>
          <w:lang w:val="uk-UA"/>
        </w:rPr>
        <w:t xml:space="preserve">Вказані матеріали мають бути підписані керівником підрозділу, відповідального за підготовку питання, та погоджені першим заступником, заступником голови, керівником апарату адміністрації (відповідно до розподілу обов’язків). </w:t>
      </w:r>
    </w:p>
    <w:p w:rsidR="00526535" w:rsidRPr="009D1336" w:rsidRDefault="00526535" w:rsidP="00526535">
      <w:pPr>
        <w:spacing w:after="0"/>
        <w:ind w:firstLine="709"/>
        <w:jc w:val="both"/>
        <w:rPr>
          <w:rFonts w:ascii="Times New Roman" w:hAnsi="Times New Roman" w:cs="Times New Roman"/>
          <w:sz w:val="28"/>
          <w:szCs w:val="28"/>
          <w:lang w:val="uk-UA"/>
        </w:rPr>
      </w:pPr>
      <w:r w:rsidRPr="00DB681C">
        <w:rPr>
          <w:rFonts w:ascii="Times New Roman" w:hAnsi="Times New Roman" w:cs="Times New Roman"/>
          <w:sz w:val="28"/>
          <w:szCs w:val="28"/>
          <w:lang w:val="uk-UA"/>
        </w:rPr>
        <w:t xml:space="preserve">У разі, якщо відповідальними за підготовку питання є </w:t>
      </w:r>
      <w:r w:rsidRPr="009D1336">
        <w:rPr>
          <w:rFonts w:ascii="Times New Roman" w:hAnsi="Times New Roman" w:cs="Times New Roman"/>
          <w:sz w:val="28"/>
          <w:szCs w:val="28"/>
          <w:lang w:val="uk-UA"/>
        </w:rPr>
        <w:t>перший заступник, заступник голови, керівник апарату адміністрації вищезазначені матеріали підписують відповідно ці особи.</w:t>
      </w:r>
    </w:p>
    <w:p w:rsidR="00526535" w:rsidRPr="009D1336" w:rsidRDefault="00526535" w:rsidP="00526535">
      <w:pPr>
        <w:tabs>
          <w:tab w:val="left" w:pos="1134"/>
        </w:tabs>
        <w:spacing w:after="0" w:line="21" w:lineRule="atLeast"/>
        <w:jc w:val="both"/>
        <w:rPr>
          <w:rFonts w:ascii="Times New Roman" w:hAnsi="Times New Roman" w:cs="Times New Roman"/>
          <w:sz w:val="28"/>
          <w:szCs w:val="28"/>
          <w:lang w:val="uk-UA"/>
        </w:rPr>
      </w:pPr>
      <w:r w:rsidRPr="00397E8E">
        <w:rPr>
          <w:rFonts w:ascii="Times New Roman" w:hAnsi="Times New Roman" w:cs="Times New Roman"/>
          <w:color w:val="FF0000"/>
          <w:sz w:val="28"/>
          <w:szCs w:val="28"/>
          <w:lang w:val="uk-UA"/>
        </w:rPr>
        <w:t xml:space="preserve">       </w:t>
      </w:r>
      <w:r w:rsidR="00EF6013" w:rsidRPr="00397E8E">
        <w:rPr>
          <w:rFonts w:ascii="Times New Roman" w:hAnsi="Times New Roman" w:cs="Times New Roman"/>
          <w:color w:val="FF0000"/>
          <w:sz w:val="28"/>
          <w:szCs w:val="28"/>
          <w:lang w:val="uk-UA"/>
        </w:rPr>
        <w:t xml:space="preserve"> </w:t>
      </w:r>
      <w:r w:rsidRPr="00397E8E">
        <w:rPr>
          <w:rFonts w:ascii="Times New Roman" w:hAnsi="Times New Roman" w:cs="Times New Roman"/>
          <w:color w:val="FF0000"/>
          <w:sz w:val="28"/>
          <w:szCs w:val="28"/>
          <w:lang w:val="uk-UA"/>
        </w:rPr>
        <w:t xml:space="preserve"> </w:t>
      </w:r>
      <w:r w:rsidR="00EF6013" w:rsidRPr="009D1336">
        <w:rPr>
          <w:rFonts w:ascii="Times New Roman" w:hAnsi="Times New Roman" w:cs="Times New Roman"/>
          <w:sz w:val="28"/>
          <w:szCs w:val="28"/>
          <w:lang w:val="uk-UA"/>
        </w:rPr>
        <w:t>5.3</w:t>
      </w:r>
      <w:r w:rsidRPr="009D1336">
        <w:rPr>
          <w:rFonts w:ascii="Times New Roman" w:hAnsi="Times New Roman" w:cs="Times New Roman"/>
          <w:sz w:val="28"/>
          <w:szCs w:val="28"/>
          <w:lang w:val="uk-UA"/>
        </w:rPr>
        <w:t xml:space="preserve">. Копії матеріалів колегії передаються </w:t>
      </w:r>
      <w:r w:rsidR="00DD0F8E" w:rsidRPr="009D1336">
        <w:rPr>
          <w:rFonts w:ascii="Times New Roman" w:hAnsi="Times New Roman" w:cs="Times New Roman"/>
          <w:sz w:val="28"/>
          <w:szCs w:val="28"/>
          <w:lang w:val="uk-UA"/>
        </w:rPr>
        <w:t>відділу організаційної роботи та управління персоналом</w:t>
      </w:r>
      <w:r w:rsidRPr="009D1336">
        <w:rPr>
          <w:rFonts w:ascii="Times New Roman" w:hAnsi="Times New Roman" w:cs="Times New Roman"/>
          <w:sz w:val="28"/>
          <w:szCs w:val="28"/>
          <w:lang w:val="uk-UA"/>
        </w:rPr>
        <w:t xml:space="preserve"> апарату адміністрації, який формує теки та не пізніше ніж за 2 дні до засідання передає членам колегії, а в разі проведення позачергового  (позапланового) засідання колегії – за 1 день до дня засідання. Матеріали можуть доводитися членам колегії електронним зв’язком. </w:t>
      </w:r>
    </w:p>
    <w:p w:rsidR="00526535" w:rsidRPr="009D1336" w:rsidRDefault="00526535" w:rsidP="00526535">
      <w:pPr>
        <w:tabs>
          <w:tab w:val="left" w:pos="1134"/>
        </w:tabs>
        <w:spacing w:after="0" w:line="21" w:lineRule="atLeast"/>
        <w:jc w:val="both"/>
        <w:rPr>
          <w:rFonts w:ascii="Times New Roman" w:hAnsi="Times New Roman" w:cs="Times New Roman"/>
          <w:sz w:val="28"/>
          <w:szCs w:val="28"/>
          <w:lang w:val="uk-UA"/>
        </w:rPr>
      </w:pPr>
      <w:r w:rsidRPr="00397E8E">
        <w:rPr>
          <w:rFonts w:ascii="Times New Roman" w:hAnsi="Times New Roman" w:cs="Times New Roman"/>
          <w:color w:val="FF0000"/>
          <w:sz w:val="28"/>
          <w:szCs w:val="28"/>
          <w:lang w:val="uk-UA"/>
        </w:rPr>
        <w:t xml:space="preserve">       </w:t>
      </w:r>
      <w:r w:rsidR="00EF6013" w:rsidRPr="00397E8E">
        <w:rPr>
          <w:rFonts w:ascii="Times New Roman" w:hAnsi="Times New Roman" w:cs="Times New Roman"/>
          <w:color w:val="FF0000"/>
          <w:sz w:val="28"/>
          <w:szCs w:val="28"/>
          <w:lang w:val="uk-UA"/>
        </w:rPr>
        <w:t xml:space="preserve">  </w:t>
      </w:r>
      <w:r w:rsidR="00EF6013" w:rsidRPr="009D1336">
        <w:rPr>
          <w:rFonts w:ascii="Times New Roman" w:hAnsi="Times New Roman" w:cs="Times New Roman"/>
          <w:sz w:val="28"/>
          <w:szCs w:val="28"/>
          <w:lang w:val="uk-UA"/>
        </w:rPr>
        <w:t>5.4</w:t>
      </w:r>
      <w:r w:rsidRPr="009D1336">
        <w:rPr>
          <w:rFonts w:ascii="Times New Roman" w:hAnsi="Times New Roman" w:cs="Times New Roman"/>
          <w:sz w:val="28"/>
          <w:szCs w:val="28"/>
          <w:lang w:val="uk-UA"/>
        </w:rPr>
        <w:t xml:space="preserve">. За дорученням голови адміністрації перший заступник, заступник голови, керівник апарату адміністрації можуть утворювати робочі групи з підготовки питань, внесених до порядку денного засідання колегії. </w:t>
      </w:r>
    </w:p>
    <w:p w:rsidR="00526535" w:rsidRPr="009D1336" w:rsidRDefault="00526535" w:rsidP="00526535">
      <w:pPr>
        <w:spacing w:after="0" w:line="21" w:lineRule="atLeast"/>
        <w:ind w:firstLine="709"/>
        <w:jc w:val="both"/>
        <w:rPr>
          <w:rFonts w:ascii="Times New Roman" w:hAnsi="Times New Roman" w:cs="Times New Roman"/>
          <w:sz w:val="28"/>
          <w:szCs w:val="28"/>
          <w:lang w:val="uk-UA"/>
        </w:rPr>
      </w:pPr>
      <w:r w:rsidRPr="009D1336">
        <w:rPr>
          <w:rFonts w:ascii="Times New Roman" w:hAnsi="Times New Roman" w:cs="Times New Roman"/>
          <w:sz w:val="28"/>
          <w:szCs w:val="28"/>
          <w:lang w:val="uk-UA"/>
        </w:rPr>
        <w:t>Перший заступник, заступник голови, керівник апарату адміністрації згідно з розподілом обов’язків чітко розподіляють між членами робочої групи які матеріали і в який термін мають надати головному виконавцю, а також характер іншої необхідної допомоги, забезпечують дієвий контроль за вчасним наданням матеріалів.</w:t>
      </w:r>
    </w:p>
    <w:p w:rsidR="00526535" w:rsidRPr="009D1336" w:rsidRDefault="00526535" w:rsidP="00EF6013">
      <w:pPr>
        <w:tabs>
          <w:tab w:val="left" w:pos="1134"/>
        </w:tabs>
        <w:spacing w:after="0" w:line="21" w:lineRule="atLeast"/>
        <w:jc w:val="both"/>
        <w:rPr>
          <w:rFonts w:ascii="Times New Roman" w:hAnsi="Times New Roman" w:cs="Times New Roman"/>
          <w:sz w:val="28"/>
          <w:szCs w:val="28"/>
          <w:lang w:val="uk-UA"/>
        </w:rPr>
      </w:pPr>
      <w:r w:rsidRPr="00397E8E">
        <w:rPr>
          <w:rFonts w:ascii="Times New Roman" w:hAnsi="Times New Roman" w:cs="Times New Roman"/>
          <w:color w:val="FF0000"/>
          <w:sz w:val="28"/>
          <w:szCs w:val="28"/>
          <w:lang w:val="uk-UA"/>
        </w:rPr>
        <w:t xml:space="preserve">        </w:t>
      </w:r>
      <w:r w:rsidR="0012129D" w:rsidRPr="00397E8E">
        <w:rPr>
          <w:rFonts w:ascii="Times New Roman" w:hAnsi="Times New Roman" w:cs="Times New Roman"/>
          <w:color w:val="FF0000"/>
          <w:sz w:val="28"/>
          <w:szCs w:val="28"/>
          <w:lang w:val="uk-UA"/>
        </w:rPr>
        <w:t xml:space="preserve"> </w:t>
      </w:r>
      <w:r w:rsidR="00EF6013" w:rsidRPr="009D1336">
        <w:rPr>
          <w:rFonts w:ascii="Times New Roman" w:hAnsi="Times New Roman" w:cs="Times New Roman"/>
          <w:sz w:val="28"/>
          <w:szCs w:val="28"/>
          <w:lang w:val="uk-UA"/>
        </w:rPr>
        <w:t>5.5</w:t>
      </w:r>
      <w:r w:rsidRPr="009D1336">
        <w:rPr>
          <w:rFonts w:ascii="Times New Roman" w:hAnsi="Times New Roman" w:cs="Times New Roman"/>
          <w:sz w:val="28"/>
          <w:szCs w:val="28"/>
          <w:lang w:val="uk-UA"/>
        </w:rPr>
        <w:t xml:space="preserve">. Посадові особи, відповідальні за підготовку питання на засідання колегії, узгоджують та координують роботу інших підрозділів, залучених до розроблення необхідних матеріалів. </w:t>
      </w:r>
    </w:p>
    <w:p w:rsidR="00526535" w:rsidRPr="009D1336" w:rsidRDefault="00526535" w:rsidP="00526535">
      <w:pPr>
        <w:tabs>
          <w:tab w:val="left" w:pos="1134"/>
        </w:tabs>
        <w:spacing w:after="0" w:line="21" w:lineRule="atLeast"/>
        <w:jc w:val="both"/>
        <w:rPr>
          <w:rFonts w:ascii="Times New Roman" w:hAnsi="Times New Roman" w:cs="Times New Roman"/>
          <w:sz w:val="28"/>
          <w:szCs w:val="28"/>
          <w:lang w:val="uk-UA"/>
        </w:rPr>
      </w:pPr>
      <w:r w:rsidRPr="009D1336">
        <w:rPr>
          <w:rFonts w:ascii="Times New Roman" w:hAnsi="Times New Roman" w:cs="Times New Roman"/>
          <w:sz w:val="28"/>
          <w:szCs w:val="28"/>
          <w:lang w:val="uk-UA"/>
        </w:rPr>
        <w:t xml:space="preserve">       </w:t>
      </w:r>
      <w:r w:rsidR="00EF6013" w:rsidRPr="009D1336">
        <w:rPr>
          <w:rFonts w:ascii="Times New Roman" w:hAnsi="Times New Roman" w:cs="Times New Roman"/>
          <w:sz w:val="28"/>
          <w:szCs w:val="28"/>
          <w:lang w:val="uk-UA"/>
        </w:rPr>
        <w:t xml:space="preserve"> </w:t>
      </w:r>
      <w:r w:rsidR="0012129D" w:rsidRPr="009D1336">
        <w:rPr>
          <w:rFonts w:ascii="Times New Roman" w:hAnsi="Times New Roman" w:cs="Times New Roman"/>
          <w:sz w:val="28"/>
          <w:szCs w:val="28"/>
          <w:lang w:val="uk-UA"/>
        </w:rPr>
        <w:t xml:space="preserve"> </w:t>
      </w:r>
      <w:r w:rsidR="00EF6013" w:rsidRPr="009D1336">
        <w:rPr>
          <w:rFonts w:ascii="Times New Roman" w:hAnsi="Times New Roman" w:cs="Times New Roman"/>
          <w:sz w:val="28"/>
          <w:szCs w:val="28"/>
          <w:lang w:val="uk-UA"/>
        </w:rPr>
        <w:t>5.6</w:t>
      </w:r>
      <w:r w:rsidRPr="009D1336">
        <w:rPr>
          <w:rFonts w:ascii="Times New Roman" w:hAnsi="Times New Roman" w:cs="Times New Roman"/>
          <w:sz w:val="28"/>
          <w:szCs w:val="28"/>
          <w:lang w:val="uk-UA"/>
        </w:rPr>
        <w:t>. Відповідальність за своєчасну та якісну підготовку матеріалів несуть перший заступник, заступник голови, керівник апарату адміністрації (відповідно до розподілу обов’язків) та керівники підрозділів, що готують питання на розгляд колегії.</w:t>
      </w:r>
    </w:p>
    <w:p w:rsidR="00526535" w:rsidRPr="009D1336" w:rsidRDefault="00526535" w:rsidP="00526535">
      <w:pPr>
        <w:tabs>
          <w:tab w:val="left" w:pos="1134"/>
        </w:tabs>
        <w:spacing w:after="0" w:line="21" w:lineRule="atLeast"/>
        <w:jc w:val="both"/>
        <w:rPr>
          <w:rFonts w:ascii="Times New Roman" w:hAnsi="Times New Roman" w:cs="Times New Roman"/>
          <w:sz w:val="28"/>
          <w:szCs w:val="28"/>
          <w:lang w:val="uk-UA"/>
        </w:rPr>
      </w:pPr>
      <w:r w:rsidRPr="009D1336">
        <w:rPr>
          <w:rFonts w:ascii="Times New Roman" w:hAnsi="Times New Roman" w:cs="Times New Roman"/>
          <w:sz w:val="28"/>
          <w:szCs w:val="28"/>
          <w:lang w:val="uk-UA"/>
        </w:rPr>
        <w:t xml:space="preserve">      </w:t>
      </w:r>
      <w:r w:rsidR="0012129D" w:rsidRPr="009D1336">
        <w:rPr>
          <w:rFonts w:ascii="Times New Roman" w:hAnsi="Times New Roman" w:cs="Times New Roman"/>
          <w:sz w:val="28"/>
          <w:szCs w:val="28"/>
          <w:lang w:val="uk-UA"/>
        </w:rPr>
        <w:t xml:space="preserve">   </w:t>
      </w:r>
      <w:r w:rsidR="00EF6013" w:rsidRPr="009D1336">
        <w:rPr>
          <w:rFonts w:ascii="Times New Roman" w:hAnsi="Times New Roman" w:cs="Times New Roman"/>
          <w:sz w:val="28"/>
          <w:szCs w:val="28"/>
          <w:lang w:val="uk-UA"/>
        </w:rPr>
        <w:t xml:space="preserve">5.7. </w:t>
      </w:r>
      <w:r w:rsidR="00DD0F8E" w:rsidRPr="009D1336">
        <w:rPr>
          <w:rFonts w:ascii="Times New Roman" w:hAnsi="Times New Roman" w:cs="Times New Roman"/>
          <w:sz w:val="28"/>
          <w:szCs w:val="28"/>
          <w:lang w:val="uk-UA"/>
        </w:rPr>
        <w:t xml:space="preserve">Відділ організаційної роботи та управління персоналом </w:t>
      </w:r>
      <w:r w:rsidRPr="009D1336">
        <w:rPr>
          <w:rFonts w:ascii="Times New Roman" w:hAnsi="Times New Roman" w:cs="Times New Roman"/>
          <w:sz w:val="28"/>
          <w:szCs w:val="28"/>
          <w:lang w:val="uk-UA"/>
        </w:rPr>
        <w:t>апарату адміністрації   контролює своєчасність подання матеріалів та у межах своїх повноважень, надає консультативну допомогу підрозділам, що готують питання на засідання колегії, щодо правильності оформлення матеріалів.</w:t>
      </w:r>
    </w:p>
    <w:p w:rsidR="00526535" w:rsidRPr="009D1336" w:rsidRDefault="00526535" w:rsidP="00526535">
      <w:pPr>
        <w:tabs>
          <w:tab w:val="left" w:pos="1134"/>
        </w:tabs>
        <w:spacing w:after="0" w:line="21" w:lineRule="atLeast"/>
        <w:jc w:val="both"/>
        <w:rPr>
          <w:rFonts w:ascii="Times New Roman" w:hAnsi="Times New Roman" w:cs="Times New Roman"/>
          <w:sz w:val="28"/>
          <w:szCs w:val="28"/>
          <w:lang w:val="uk-UA"/>
        </w:rPr>
      </w:pPr>
      <w:r w:rsidRPr="009D1336">
        <w:rPr>
          <w:rFonts w:ascii="Times New Roman" w:hAnsi="Times New Roman" w:cs="Times New Roman"/>
          <w:sz w:val="28"/>
          <w:szCs w:val="28"/>
          <w:lang w:val="uk-UA"/>
        </w:rPr>
        <w:t xml:space="preserve">      </w:t>
      </w:r>
      <w:r w:rsidR="0012129D" w:rsidRPr="009D1336">
        <w:rPr>
          <w:rFonts w:ascii="Times New Roman" w:hAnsi="Times New Roman" w:cs="Times New Roman"/>
          <w:sz w:val="28"/>
          <w:szCs w:val="28"/>
          <w:lang w:val="uk-UA"/>
        </w:rPr>
        <w:t xml:space="preserve">  </w:t>
      </w:r>
      <w:r w:rsidR="00EF6013" w:rsidRPr="009D1336">
        <w:rPr>
          <w:rFonts w:ascii="Times New Roman" w:hAnsi="Times New Roman" w:cs="Times New Roman"/>
          <w:sz w:val="28"/>
          <w:szCs w:val="28"/>
          <w:lang w:val="uk-UA"/>
        </w:rPr>
        <w:t>5.8</w:t>
      </w:r>
      <w:r w:rsidRPr="009D1336">
        <w:rPr>
          <w:rFonts w:ascii="Times New Roman" w:hAnsi="Times New Roman" w:cs="Times New Roman"/>
          <w:sz w:val="28"/>
          <w:szCs w:val="28"/>
          <w:lang w:val="uk-UA"/>
        </w:rPr>
        <w:t>.</w:t>
      </w:r>
      <w:r w:rsidR="00EF6013" w:rsidRPr="009D1336">
        <w:rPr>
          <w:rFonts w:ascii="Times New Roman" w:hAnsi="Times New Roman" w:cs="Times New Roman"/>
          <w:sz w:val="28"/>
          <w:szCs w:val="28"/>
          <w:lang w:val="uk-UA"/>
        </w:rPr>
        <w:t xml:space="preserve"> </w:t>
      </w:r>
      <w:r w:rsidRPr="009D1336">
        <w:rPr>
          <w:rFonts w:ascii="Times New Roman" w:hAnsi="Times New Roman" w:cs="Times New Roman"/>
          <w:sz w:val="28"/>
          <w:szCs w:val="28"/>
          <w:lang w:val="uk-UA"/>
        </w:rPr>
        <w:t xml:space="preserve">Секретар колегії здійснює контроль за своєчасним поданням документів на розгляд, перевіряє їх на наявність у повному обсязі та правильність оформлення. </w:t>
      </w:r>
    </w:p>
    <w:p w:rsidR="00526535" w:rsidRPr="00307401" w:rsidRDefault="00526535" w:rsidP="00526535">
      <w:pPr>
        <w:tabs>
          <w:tab w:val="left" w:pos="1134"/>
        </w:tabs>
        <w:spacing w:after="0" w:line="21" w:lineRule="atLeast"/>
        <w:ind w:firstLine="709"/>
        <w:jc w:val="both"/>
        <w:rPr>
          <w:rFonts w:ascii="Times New Roman" w:hAnsi="Times New Roman" w:cs="Times New Roman"/>
          <w:sz w:val="28"/>
          <w:szCs w:val="28"/>
          <w:lang w:val="uk-UA"/>
        </w:rPr>
      </w:pPr>
      <w:r w:rsidRPr="00307401">
        <w:rPr>
          <w:rFonts w:ascii="Times New Roman" w:hAnsi="Times New Roman" w:cs="Times New Roman"/>
          <w:sz w:val="28"/>
          <w:szCs w:val="28"/>
          <w:lang w:val="uk-UA"/>
        </w:rPr>
        <w:t>Документи, подані з порушенням установленого порядку і строків, до розгляду не приймаються.</w:t>
      </w:r>
    </w:p>
    <w:p w:rsidR="00526535" w:rsidRPr="00397E8E" w:rsidRDefault="00526535" w:rsidP="00526535">
      <w:pPr>
        <w:tabs>
          <w:tab w:val="left" w:pos="1134"/>
        </w:tabs>
        <w:spacing w:after="0" w:line="21" w:lineRule="atLeast"/>
        <w:jc w:val="both"/>
        <w:rPr>
          <w:rFonts w:ascii="Times New Roman" w:hAnsi="Times New Roman" w:cs="Times New Roman"/>
          <w:color w:val="FF0000"/>
          <w:sz w:val="28"/>
          <w:szCs w:val="28"/>
          <w:lang w:val="uk-UA"/>
        </w:rPr>
      </w:pPr>
      <w:r w:rsidRPr="00307401">
        <w:rPr>
          <w:rFonts w:ascii="Times New Roman" w:hAnsi="Times New Roman" w:cs="Times New Roman"/>
          <w:sz w:val="28"/>
          <w:szCs w:val="28"/>
          <w:lang w:val="uk-UA"/>
        </w:rPr>
        <w:t xml:space="preserve">      </w:t>
      </w:r>
      <w:r w:rsidR="0012129D" w:rsidRPr="00307401">
        <w:rPr>
          <w:rFonts w:ascii="Times New Roman" w:hAnsi="Times New Roman" w:cs="Times New Roman"/>
          <w:sz w:val="28"/>
          <w:szCs w:val="28"/>
        </w:rPr>
        <w:t xml:space="preserve">  </w:t>
      </w:r>
      <w:r w:rsidR="00EF6013" w:rsidRPr="00307401">
        <w:rPr>
          <w:rFonts w:ascii="Times New Roman" w:hAnsi="Times New Roman" w:cs="Times New Roman"/>
          <w:sz w:val="28"/>
          <w:szCs w:val="28"/>
          <w:lang w:val="uk-UA"/>
        </w:rPr>
        <w:t>5.9</w:t>
      </w:r>
      <w:r w:rsidRPr="00307401">
        <w:rPr>
          <w:rFonts w:ascii="Times New Roman" w:hAnsi="Times New Roman" w:cs="Times New Roman"/>
          <w:sz w:val="28"/>
          <w:szCs w:val="28"/>
          <w:lang w:val="uk-UA"/>
        </w:rPr>
        <w:t>. Секретар колегії має право вносити пропозиції голові колегії про зняття з розгляду або перенесення дати розгляду питань, щодо яких вчасно не надано необхідних матеріалів, або які не підготовлені належним чином, та про застосування до порушників відповідних заходів дисциплінарного впливу.</w:t>
      </w:r>
    </w:p>
    <w:p w:rsidR="00526535" w:rsidRPr="00307401" w:rsidRDefault="00526535" w:rsidP="00526535">
      <w:pPr>
        <w:tabs>
          <w:tab w:val="left" w:pos="1134"/>
        </w:tabs>
        <w:spacing w:after="0" w:line="21" w:lineRule="atLeast"/>
        <w:jc w:val="both"/>
        <w:rPr>
          <w:rFonts w:ascii="Times New Roman" w:hAnsi="Times New Roman" w:cs="Times New Roman"/>
          <w:sz w:val="28"/>
          <w:szCs w:val="28"/>
          <w:lang w:val="uk-UA"/>
        </w:rPr>
      </w:pPr>
      <w:r w:rsidRPr="00307401">
        <w:rPr>
          <w:rFonts w:ascii="Times New Roman" w:hAnsi="Times New Roman" w:cs="Times New Roman"/>
          <w:sz w:val="28"/>
          <w:szCs w:val="28"/>
          <w:lang w:val="uk-UA"/>
        </w:rPr>
        <w:t xml:space="preserve">      </w:t>
      </w:r>
      <w:r w:rsidR="0012129D" w:rsidRPr="00307401">
        <w:rPr>
          <w:rFonts w:ascii="Times New Roman" w:hAnsi="Times New Roman" w:cs="Times New Roman"/>
          <w:sz w:val="28"/>
          <w:szCs w:val="28"/>
        </w:rPr>
        <w:t xml:space="preserve">  </w:t>
      </w:r>
      <w:r w:rsidR="00EF6013" w:rsidRPr="00307401">
        <w:rPr>
          <w:rFonts w:ascii="Times New Roman" w:hAnsi="Times New Roman" w:cs="Times New Roman"/>
          <w:sz w:val="28"/>
          <w:szCs w:val="28"/>
          <w:lang w:val="uk-UA"/>
        </w:rPr>
        <w:t>5.10</w:t>
      </w:r>
      <w:r w:rsidRPr="00307401">
        <w:rPr>
          <w:rFonts w:ascii="Times New Roman" w:hAnsi="Times New Roman" w:cs="Times New Roman"/>
          <w:sz w:val="28"/>
          <w:szCs w:val="28"/>
          <w:lang w:val="uk-UA"/>
        </w:rPr>
        <w:t xml:space="preserve">. </w:t>
      </w:r>
      <w:r w:rsidR="001F27C1" w:rsidRPr="00307401">
        <w:rPr>
          <w:rFonts w:ascii="Times New Roman" w:hAnsi="Times New Roman" w:cs="Times New Roman"/>
          <w:sz w:val="28"/>
          <w:szCs w:val="28"/>
          <w:lang w:val="uk-UA"/>
        </w:rPr>
        <w:t>Відділ організаційної роботи та управління персоналом</w:t>
      </w:r>
      <w:r w:rsidRPr="00307401">
        <w:rPr>
          <w:rFonts w:ascii="Times New Roman" w:hAnsi="Times New Roman" w:cs="Times New Roman"/>
          <w:sz w:val="28"/>
          <w:szCs w:val="28"/>
          <w:lang w:val="uk-UA"/>
        </w:rPr>
        <w:t xml:space="preserve"> апарату адміністрації формує теки для голови та секретаря колегії щодо розгляду питань на засіданні з наступних документів:</w:t>
      </w:r>
    </w:p>
    <w:p w:rsidR="00526535" w:rsidRPr="00307401" w:rsidRDefault="00526535" w:rsidP="00526535">
      <w:pPr>
        <w:pStyle w:val="HTML"/>
        <w:spacing w:line="21" w:lineRule="atLeast"/>
        <w:ind w:firstLine="709"/>
        <w:jc w:val="both"/>
        <w:rPr>
          <w:rFonts w:ascii="Times New Roman" w:hAnsi="Times New Roman"/>
          <w:color w:val="auto"/>
          <w:sz w:val="28"/>
          <w:szCs w:val="28"/>
          <w:lang w:val="uk-UA"/>
        </w:rPr>
      </w:pPr>
      <w:r w:rsidRPr="00307401">
        <w:rPr>
          <w:rFonts w:ascii="Times New Roman" w:hAnsi="Times New Roman"/>
          <w:color w:val="auto"/>
          <w:sz w:val="28"/>
          <w:szCs w:val="28"/>
          <w:lang w:val="uk-UA"/>
        </w:rPr>
        <w:t xml:space="preserve">1) порядок денний засідання колегії із визначенням доповідачів та співдоповідачів; </w:t>
      </w:r>
    </w:p>
    <w:p w:rsidR="00526535" w:rsidRPr="00307401" w:rsidRDefault="00526535" w:rsidP="00526535">
      <w:pPr>
        <w:pStyle w:val="HTML"/>
        <w:spacing w:line="21" w:lineRule="atLeast"/>
        <w:ind w:firstLine="709"/>
        <w:jc w:val="both"/>
        <w:rPr>
          <w:rFonts w:ascii="Times New Roman" w:hAnsi="Times New Roman"/>
          <w:color w:val="auto"/>
          <w:sz w:val="28"/>
          <w:szCs w:val="28"/>
          <w:lang w:val="uk-UA"/>
        </w:rPr>
      </w:pPr>
      <w:bookmarkStart w:id="2" w:name="o60"/>
      <w:bookmarkEnd w:id="2"/>
      <w:r w:rsidRPr="00307401">
        <w:rPr>
          <w:rFonts w:ascii="Times New Roman" w:hAnsi="Times New Roman"/>
          <w:color w:val="auto"/>
          <w:sz w:val="28"/>
          <w:szCs w:val="28"/>
          <w:lang w:val="uk-UA"/>
        </w:rPr>
        <w:t xml:space="preserve">2) доповідна записка з викладенням обґрунтованих висновків і пропозицій (з кожного питання порядку денного); </w:t>
      </w:r>
    </w:p>
    <w:p w:rsidR="00526535" w:rsidRPr="00307401" w:rsidRDefault="00526535" w:rsidP="00526535">
      <w:pPr>
        <w:pStyle w:val="HTML"/>
        <w:spacing w:line="21" w:lineRule="atLeast"/>
        <w:ind w:firstLine="709"/>
        <w:jc w:val="both"/>
        <w:rPr>
          <w:rFonts w:ascii="Times New Roman" w:hAnsi="Times New Roman"/>
          <w:color w:val="auto"/>
          <w:sz w:val="28"/>
          <w:szCs w:val="28"/>
          <w:lang w:val="uk-UA"/>
        </w:rPr>
      </w:pPr>
      <w:r w:rsidRPr="00307401">
        <w:rPr>
          <w:rFonts w:ascii="Times New Roman" w:hAnsi="Times New Roman"/>
          <w:color w:val="auto"/>
          <w:sz w:val="28"/>
          <w:szCs w:val="28"/>
          <w:lang w:val="uk-UA"/>
        </w:rPr>
        <w:lastRenderedPageBreak/>
        <w:t>3) довідкові матеріали (розрахунки, статистичні матеріали, звіти,  діаграми, таблиці тощо);</w:t>
      </w:r>
    </w:p>
    <w:p w:rsidR="00526535" w:rsidRPr="00307401" w:rsidRDefault="00526535" w:rsidP="00526535">
      <w:pPr>
        <w:pStyle w:val="HTML"/>
        <w:spacing w:line="21" w:lineRule="atLeast"/>
        <w:ind w:firstLine="709"/>
        <w:jc w:val="both"/>
        <w:rPr>
          <w:rFonts w:ascii="Times New Roman" w:hAnsi="Times New Roman"/>
          <w:color w:val="auto"/>
          <w:sz w:val="28"/>
          <w:szCs w:val="28"/>
          <w:lang w:val="uk-UA"/>
        </w:rPr>
      </w:pPr>
      <w:bookmarkStart w:id="3" w:name="o61"/>
      <w:bookmarkEnd w:id="3"/>
      <w:r w:rsidRPr="00307401">
        <w:rPr>
          <w:rFonts w:ascii="Times New Roman" w:hAnsi="Times New Roman"/>
          <w:color w:val="auto"/>
          <w:sz w:val="28"/>
          <w:szCs w:val="28"/>
          <w:lang w:val="uk-UA"/>
        </w:rPr>
        <w:t xml:space="preserve">4)   проект  рішення колегії (з кожного питання порядку денного); </w:t>
      </w:r>
    </w:p>
    <w:p w:rsidR="00526535" w:rsidRPr="00307401" w:rsidRDefault="00526535" w:rsidP="00526535">
      <w:pPr>
        <w:pStyle w:val="HTML"/>
        <w:spacing w:line="21" w:lineRule="atLeast"/>
        <w:ind w:firstLine="709"/>
        <w:jc w:val="both"/>
        <w:rPr>
          <w:rFonts w:ascii="Times New Roman" w:hAnsi="Times New Roman"/>
          <w:color w:val="auto"/>
          <w:sz w:val="28"/>
          <w:szCs w:val="28"/>
          <w:lang w:val="uk-UA"/>
        </w:rPr>
      </w:pPr>
      <w:bookmarkStart w:id="4" w:name="o62"/>
      <w:bookmarkEnd w:id="4"/>
      <w:r w:rsidRPr="00307401">
        <w:rPr>
          <w:rFonts w:ascii="Times New Roman" w:hAnsi="Times New Roman"/>
          <w:color w:val="auto"/>
          <w:sz w:val="28"/>
          <w:szCs w:val="28"/>
          <w:lang w:val="uk-UA"/>
        </w:rPr>
        <w:t>5) інші необхідні матеріали, що безпосередньо стосуються порядку денного.</w:t>
      </w:r>
    </w:p>
    <w:p w:rsidR="00526535" w:rsidRPr="00307401" w:rsidRDefault="00526535" w:rsidP="00526535">
      <w:pPr>
        <w:tabs>
          <w:tab w:val="left" w:pos="1134"/>
        </w:tabs>
        <w:spacing w:after="0" w:line="21" w:lineRule="atLeast"/>
        <w:jc w:val="both"/>
        <w:rPr>
          <w:rFonts w:ascii="Times New Roman" w:hAnsi="Times New Roman" w:cs="Times New Roman"/>
          <w:sz w:val="28"/>
          <w:szCs w:val="28"/>
          <w:lang w:val="uk-UA"/>
        </w:rPr>
      </w:pPr>
      <w:r w:rsidRPr="00307401">
        <w:rPr>
          <w:rFonts w:ascii="Times New Roman" w:hAnsi="Times New Roman" w:cs="Times New Roman"/>
          <w:sz w:val="28"/>
          <w:szCs w:val="28"/>
          <w:lang w:val="uk-UA"/>
        </w:rPr>
        <w:t xml:space="preserve">      </w:t>
      </w:r>
      <w:r w:rsidR="00820297" w:rsidRPr="00307401">
        <w:rPr>
          <w:rFonts w:ascii="Times New Roman" w:hAnsi="Times New Roman" w:cs="Times New Roman"/>
          <w:sz w:val="28"/>
          <w:szCs w:val="28"/>
        </w:rPr>
        <w:t xml:space="preserve"> </w:t>
      </w:r>
      <w:r w:rsidR="00EF6013" w:rsidRPr="00307401">
        <w:rPr>
          <w:rFonts w:ascii="Times New Roman" w:hAnsi="Times New Roman" w:cs="Times New Roman"/>
          <w:sz w:val="28"/>
          <w:szCs w:val="28"/>
          <w:lang w:val="uk-UA"/>
        </w:rPr>
        <w:t xml:space="preserve"> 5.11</w:t>
      </w:r>
      <w:r w:rsidRPr="00307401">
        <w:rPr>
          <w:rFonts w:ascii="Times New Roman" w:hAnsi="Times New Roman" w:cs="Times New Roman"/>
          <w:sz w:val="28"/>
          <w:szCs w:val="28"/>
          <w:lang w:val="uk-UA"/>
        </w:rPr>
        <w:t xml:space="preserve">. </w:t>
      </w:r>
      <w:r w:rsidR="001F27C1" w:rsidRPr="00307401">
        <w:rPr>
          <w:rFonts w:ascii="Times New Roman" w:hAnsi="Times New Roman" w:cs="Times New Roman"/>
          <w:sz w:val="28"/>
          <w:szCs w:val="28"/>
          <w:lang w:val="uk-UA"/>
        </w:rPr>
        <w:t xml:space="preserve">Відділ організаційної роботи та управління персоналом </w:t>
      </w:r>
      <w:r w:rsidRPr="00307401">
        <w:rPr>
          <w:rFonts w:ascii="Times New Roman" w:hAnsi="Times New Roman" w:cs="Times New Roman"/>
          <w:sz w:val="28"/>
          <w:szCs w:val="28"/>
          <w:lang w:val="uk-UA"/>
        </w:rPr>
        <w:t>апарату адміністрації  передає теку голови секретарю колегії, який не пізніше ніж за 2 дні до засідання, а у разі проведення позачергового (позапланового) засідання - не пізніше ніж за один день до засідання,  подає зазначені документи голові колегії.</w:t>
      </w:r>
    </w:p>
    <w:p w:rsidR="00526535" w:rsidRPr="00144B21" w:rsidRDefault="00526535" w:rsidP="00526535">
      <w:pPr>
        <w:tabs>
          <w:tab w:val="left" w:pos="1134"/>
        </w:tabs>
        <w:spacing w:after="0" w:line="21" w:lineRule="atLeast"/>
        <w:jc w:val="both"/>
        <w:rPr>
          <w:rFonts w:ascii="Times New Roman" w:hAnsi="Times New Roman" w:cs="Times New Roman"/>
          <w:sz w:val="28"/>
          <w:szCs w:val="28"/>
          <w:lang w:val="uk-UA"/>
        </w:rPr>
      </w:pPr>
      <w:r w:rsidRPr="00144B21">
        <w:rPr>
          <w:rFonts w:ascii="Times New Roman" w:hAnsi="Times New Roman" w:cs="Times New Roman"/>
          <w:sz w:val="28"/>
          <w:szCs w:val="28"/>
          <w:lang w:val="uk-UA"/>
        </w:rPr>
        <w:t xml:space="preserve">      </w:t>
      </w:r>
      <w:r w:rsidR="00820297" w:rsidRPr="00144B21">
        <w:rPr>
          <w:rFonts w:ascii="Times New Roman" w:hAnsi="Times New Roman" w:cs="Times New Roman"/>
          <w:sz w:val="28"/>
          <w:szCs w:val="28"/>
          <w:lang w:val="uk-UA"/>
        </w:rPr>
        <w:t xml:space="preserve"> </w:t>
      </w:r>
      <w:r w:rsidR="00EF6013" w:rsidRPr="00144B21">
        <w:rPr>
          <w:rFonts w:ascii="Times New Roman" w:hAnsi="Times New Roman" w:cs="Times New Roman"/>
          <w:sz w:val="28"/>
          <w:szCs w:val="28"/>
          <w:lang w:val="uk-UA"/>
        </w:rPr>
        <w:t>5.12</w:t>
      </w:r>
      <w:r w:rsidRPr="00144B21">
        <w:rPr>
          <w:rFonts w:ascii="Times New Roman" w:hAnsi="Times New Roman" w:cs="Times New Roman"/>
          <w:sz w:val="28"/>
          <w:szCs w:val="28"/>
          <w:lang w:val="uk-UA"/>
        </w:rPr>
        <w:t xml:space="preserve">. Електронну версію матеріалів </w:t>
      </w:r>
      <w:r w:rsidR="001F27C1" w:rsidRPr="00144B21">
        <w:rPr>
          <w:rFonts w:ascii="Times New Roman" w:hAnsi="Times New Roman" w:cs="Times New Roman"/>
          <w:sz w:val="28"/>
          <w:szCs w:val="28"/>
          <w:lang w:val="uk-UA"/>
        </w:rPr>
        <w:t>відділ організаційної роботи та управління персоналом</w:t>
      </w:r>
      <w:r w:rsidR="00FF4DD3" w:rsidRPr="00144B21">
        <w:rPr>
          <w:rFonts w:ascii="Times New Roman" w:hAnsi="Times New Roman" w:cs="Times New Roman"/>
          <w:sz w:val="28"/>
          <w:szCs w:val="28"/>
          <w:lang w:val="uk-UA"/>
        </w:rPr>
        <w:t xml:space="preserve"> </w:t>
      </w:r>
      <w:r w:rsidRPr="00144B21">
        <w:rPr>
          <w:rFonts w:ascii="Times New Roman" w:hAnsi="Times New Roman" w:cs="Times New Roman"/>
          <w:sz w:val="28"/>
          <w:szCs w:val="28"/>
          <w:lang w:val="uk-UA"/>
        </w:rPr>
        <w:t>апарату адміністрації передає підрозділу інформаційної діяльності для розміщення їх  на веб-сайті не пізніше ніж за 3 дні до засідання, а у разі проведення позачергового (позапланового) засідання - не пізніше ніж за один день до засідання.</w:t>
      </w:r>
    </w:p>
    <w:p w:rsidR="00526535" w:rsidRPr="00144B21" w:rsidRDefault="00526535" w:rsidP="00526535">
      <w:pPr>
        <w:tabs>
          <w:tab w:val="left" w:pos="1134"/>
        </w:tabs>
        <w:spacing w:after="0" w:line="21" w:lineRule="atLeast"/>
        <w:jc w:val="both"/>
        <w:rPr>
          <w:rFonts w:ascii="Times New Roman" w:hAnsi="Times New Roman" w:cs="Times New Roman"/>
          <w:sz w:val="28"/>
          <w:szCs w:val="28"/>
          <w:lang w:val="uk-UA"/>
        </w:rPr>
      </w:pPr>
      <w:r w:rsidRPr="00144B21">
        <w:rPr>
          <w:rFonts w:ascii="Times New Roman" w:hAnsi="Times New Roman" w:cs="Times New Roman"/>
          <w:sz w:val="28"/>
          <w:szCs w:val="28"/>
          <w:lang w:val="uk-UA"/>
        </w:rPr>
        <w:t xml:space="preserve">      </w:t>
      </w:r>
      <w:r w:rsidR="00144B21">
        <w:rPr>
          <w:rFonts w:ascii="Times New Roman" w:hAnsi="Times New Roman" w:cs="Times New Roman"/>
          <w:sz w:val="28"/>
          <w:szCs w:val="28"/>
          <w:lang w:val="uk-UA"/>
        </w:rPr>
        <w:t xml:space="preserve"> </w:t>
      </w:r>
      <w:r w:rsidR="00EF6013" w:rsidRPr="00144B21">
        <w:rPr>
          <w:rFonts w:ascii="Times New Roman" w:hAnsi="Times New Roman" w:cs="Times New Roman"/>
          <w:sz w:val="28"/>
          <w:szCs w:val="28"/>
          <w:lang w:val="uk-UA"/>
        </w:rPr>
        <w:t>5.13</w:t>
      </w:r>
      <w:r w:rsidRPr="00144B21">
        <w:rPr>
          <w:rFonts w:ascii="Times New Roman" w:hAnsi="Times New Roman" w:cs="Times New Roman"/>
          <w:sz w:val="28"/>
          <w:szCs w:val="28"/>
          <w:lang w:val="uk-UA"/>
        </w:rPr>
        <w:t>. Попередній розгляд підготовлених матеріалів проводиться, як правило, на нараді в голови адміністрації із першим заступником, заступником голови , керівником апарату адміністрації напередодні засідання колегії.</w:t>
      </w:r>
    </w:p>
    <w:p w:rsidR="009B12C4" w:rsidRPr="00397E8E" w:rsidRDefault="009B12C4" w:rsidP="009B12C4">
      <w:pPr>
        <w:pStyle w:val="31"/>
        <w:jc w:val="center"/>
        <w:rPr>
          <w:color w:val="FF0000"/>
        </w:rPr>
      </w:pPr>
    </w:p>
    <w:p w:rsidR="009B12C4" w:rsidRPr="00144B21" w:rsidRDefault="009B12C4" w:rsidP="009B12C4">
      <w:pPr>
        <w:pStyle w:val="31"/>
        <w:jc w:val="center"/>
      </w:pPr>
      <w:r w:rsidRPr="00144B21">
        <w:t>Параграф 6. Запрошення та реєстрація учасників засідання колегії</w:t>
      </w:r>
    </w:p>
    <w:p w:rsidR="009B12C4" w:rsidRPr="00397E8E" w:rsidRDefault="009B12C4" w:rsidP="009B12C4">
      <w:pPr>
        <w:pStyle w:val="31"/>
        <w:rPr>
          <w:color w:val="FF0000"/>
          <w:sz w:val="12"/>
          <w:szCs w:val="12"/>
        </w:rPr>
      </w:pPr>
    </w:p>
    <w:p w:rsidR="00052F96" w:rsidRPr="00144B21" w:rsidRDefault="00824606" w:rsidP="00571D85">
      <w:pPr>
        <w:tabs>
          <w:tab w:val="left" w:pos="1134"/>
        </w:tabs>
        <w:spacing w:after="0" w:line="21" w:lineRule="atLeast"/>
        <w:jc w:val="both"/>
        <w:rPr>
          <w:rFonts w:ascii="Times New Roman" w:hAnsi="Times New Roman" w:cs="Times New Roman"/>
          <w:sz w:val="28"/>
          <w:szCs w:val="28"/>
          <w:lang w:val="uk-UA"/>
        </w:rPr>
      </w:pPr>
      <w:r w:rsidRPr="00144B21">
        <w:rPr>
          <w:rFonts w:ascii="Times New Roman" w:hAnsi="Times New Roman" w:cs="Times New Roman"/>
          <w:sz w:val="28"/>
          <w:szCs w:val="28"/>
          <w:lang w:val="uk-UA"/>
        </w:rPr>
        <w:t xml:space="preserve">     </w:t>
      </w:r>
      <w:r w:rsidR="00D47B26" w:rsidRPr="00144B21">
        <w:rPr>
          <w:rFonts w:ascii="Times New Roman" w:hAnsi="Times New Roman" w:cs="Times New Roman"/>
          <w:sz w:val="28"/>
          <w:szCs w:val="28"/>
          <w:lang w:val="uk-UA"/>
        </w:rPr>
        <w:t xml:space="preserve"> </w:t>
      </w:r>
      <w:r w:rsidR="00820297" w:rsidRPr="00144B21">
        <w:rPr>
          <w:rFonts w:ascii="Times New Roman" w:hAnsi="Times New Roman" w:cs="Times New Roman"/>
          <w:sz w:val="28"/>
          <w:szCs w:val="28"/>
          <w:lang w:val="uk-UA"/>
        </w:rPr>
        <w:t xml:space="preserve">  </w:t>
      </w:r>
      <w:r w:rsidRPr="00144B21">
        <w:rPr>
          <w:rFonts w:ascii="Times New Roman" w:hAnsi="Times New Roman" w:cs="Times New Roman"/>
          <w:sz w:val="28"/>
          <w:szCs w:val="28"/>
          <w:lang w:val="uk-UA"/>
        </w:rPr>
        <w:t>6.1.</w:t>
      </w:r>
      <w:r w:rsidRPr="00144B21">
        <w:rPr>
          <w:rFonts w:ascii="Times New Roman" w:hAnsi="Times New Roman" w:cs="Times New Roman"/>
          <w:sz w:val="28"/>
          <w:szCs w:val="28"/>
        </w:rPr>
        <w:t> </w:t>
      </w:r>
      <w:r w:rsidR="00052F96" w:rsidRPr="00144B21">
        <w:rPr>
          <w:rFonts w:ascii="Times New Roman" w:hAnsi="Times New Roman" w:cs="Times New Roman"/>
          <w:sz w:val="28"/>
          <w:szCs w:val="28"/>
          <w:lang w:val="uk-UA"/>
        </w:rPr>
        <w:t xml:space="preserve">Запрошення на засідання колегії учасників та їх реєстрацію забезпечують підрозділи, що готували питання для розгляду та </w:t>
      </w:r>
      <w:r w:rsidR="00FF4DD3" w:rsidRPr="00144B21">
        <w:rPr>
          <w:rFonts w:ascii="Times New Roman" w:hAnsi="Times New Roman" w:cs="Times New Roman"/>
          <w:sz w:val="28"/>
          <w:szCs w:val="28"/>
          <w:lang w:val="uk-UA"/>
        </w:rPr>
        <w:t>відділ організаційної роботи та управління персоналом</w:t>
      </w:r>
      <w:r w:rsidR="00052F96" w:rsidRPr="00144B21">
        <w:rPr>
          <w:rFonts w:ascii="Times New Roman" w:hAnsi="Times New Roman" w:cs="Times New Roman"/>
          <w:sz w:val="28"/>
          <w:szCs w:val="28"/>
          <w:lang w:val="uk-UA"/>
        </w:rPr>
        <w:t xml:space="preserve"> апарату адміністрації. </w:t>
      </w:r>
    </w:p>
    <w:p w:rsidR="00052F96" w:rsidRPr="00144B21" w:rsidRDefault="00571D85" w:rsidP="00571D85">
      <w:pPr>
        <w:spacing w:after="0" w:line="21" w:lineRule="atLeast"/>
        <w:jc w:val="both"/>
        <w:rPr>
          <w:rFonts w:ascii="Times New Roman" w:hAnsi="Times New Roman" w:cs="Times New Roman"/>
          <w:sz w:val="28"/>
          <w:szCs w:val="28"/>
          <w:lang w:val="uk-UA"/>
        </w:rPr>
      </w:pPr>
      <w:r w:rsidRPr="00144B21">
        <w:rPr>
          <w:rFonts w:ascii="Times New Roman" w:hAnsi="Times New Roman" w:cs="Times New Roman"/>
          <w:sz w:val="28"/>
          <w:szCs w:val="28"/>
          <w:lang w:val="uk-UA"/>
        </w:rPr>
        <w:t xml:space="preserve">      </w:t>
      </w:r>
      <w:r w:rsidR="00820297" w:rsidRPr="00144B21">
        <w:rPr>
          <w:rFonts w:ascii="Times New Roman" w:hAnsi="Times New Roman" w:cs="Times New Roman"/>
          <w:sz w:val="28"/>
          <w:szCs w:val="28"/>
          <w:lang w:val="uk-UA"/>
        </w:rPr>
        <w:t xml:space="preserve">  </w:t>
      </w:r>
      <w:r w:rsidRPr="00144B21">
        <w:rPr>
          <w:rFonts w:ascii="Times New Roman" w:hAnsi="Times New Roman" w:cs="Times New Roman"/>
          <w:sz w:val="28"/>
          <w:szCs w:val="28"/>
          <w:lang w:val="uk-UA"/>
        </w:rPr>
        <w:t xml:space="preserve">6.2. </w:t>
      </w:r>
      <w:r w:rsidR="00FF4DD3" w:rsidRPr="00144B21">
        <w:rPr>
          <w:rFonts w:ascii="Times New Roman" w:hAnsi="Times New Roman" w:cs="Times New Roman"/>
          <w:sz w:val="28"/>
          <w:szCs w:val="28"/>
          <w:lang w:val="uk-UA"/>
        </w:rPr>
        <w:t xml:space="preserve">Відділ організаційної роботи та управління персоналом </w:t>
      </w:r>
      <w:r w:rsidR="00052F96" w:rsidRPr="00144B21">
        <w:rPr>
          <w:rFonts w:ascii="Times New Roman" w:hAnsi="Times New Roman" w:cs="Times New Roman"/>
          <w:sz w:val="28"/>
          <w:szCs w:val="28"/>
          <w:lang w:val="uk-UA"/>
        </w:rPr>
        <w:t>апарату адміністрації  не пізніше ніж за 5 робочих днів до чергового засідання колегії запрошує відповідальних працівників Сумської обласної державної адміністрації та електронним зв’язком надає інформацію про дату проведення засідання, порядок денний, проекти розпорядчих документів.</w:t>
      </w:r>
    </w:p>
    <w:p w:rsidR="00052F96" w:rsidRPr="00E95F62" w:rsidRDefault="00052F96" w:rsidP="00052F96">
      <w:pPr>
        <w:spacing w:after="0" w:line="21" w:lineRule="atLeast"/>
        <w:ind w:firstLine="709"/>
        <w:jc w:val="both"/>
        <w:rPr>
          <w:rFonts w:ascii="Times New Roman" w:hAnsi="Times New Roman" w:cs="Times New Roman"/>
          <w:sz w:val="28"/>
          <w:szCs w:val="28"/>
          <w:lang w:val="uk-UA"/>
        </w:rPr>
      </w:pPr>
      <w:r w:rsidRPr="00E95F62">
        <w:rPr>
          <w:rFonts w:ascii="Times New Roman" w:hAnsi="Times New Roman" w:cs="Times New Roman"/>
          <w:sz w:val="28"/>
          <w:szCs w:val="28"/>
          <w:lang w:val="uk-UA"/>
        </w:rPr>
        <w:t xml:space="preserve">Члени колегії запрошуються </w:t>
      </w:r>
      <w:r w:rsidR="00FF4DD3" w:rsidRPr="00E95F62">
        <w:rPr>
          <w:rFonts w:ascii="Times New Roman" w:hAnsi="Times New Roman" w:cs="Times New Roman"/>
          <w:sz w:val="28"/>
          <w:szCs w:val="28"/>
          <w:lang w:val="uk-UA"/>
        </w:rPr>
        <w:t xml:space="preserve">відділом організаційної роботи та управління персоналом </w:t>
      </w:r>
      <w:r w:rsidRPr="00E95F62">
        <w:rPr>
          <w:rFonts w:ascii="Times New Roman" w:hAnsi="Times New Roman" w:cs="Times New Roman"/>
          <w:sz w:val="28"/>
          <w:szCs w:val="28"/>
          <w:lang w:val="uk-UA"/>
        </w:rPr>
        <w:t>апарату адміністрації, сільські, селищні голови, керівники структурних підрозділів адміністрації, територіальних органів, районних установ та організацій за встановленим переліком –  структурними підрозділами апарату адміністрації, інші категорії – органом, що готує питання для розгляду на засіданні колегії.</w:t>
      </w:r>
    </w:p>
    <w:p w:rsidR="00052F96" w:rsidRPr="00E95F62" w:rsidRDefault="00052F96" w:rsidP="00052F96">
      <w:pPr>
        <w:tabs>
          <w:tab w:val="left" w:pos="1134"/>
        </w:tabs>
        <w:spacing w:after="0" w:line="21" w:lineRule="atLeast"/>
        <w:jc w:val="both"/>
        <w:rPr>
          <w:rFonts w:ascii="Times New Roman" w:hAnsi="Times New Roman" w:cs="Times New Roman"/>
          <w:sz w:val="28"/>
          <w:szCs w:val="28"/>
          <w:lang w:val="uk-UA"/>
        </w:rPr>
      </w:pPr>
      <w:r w:rsidRPr="00E95F62">
        <w:rPr>
          <w:rFonts w:ascii="Times New Roman" w:hAnsi="Times New Roman" w:cs="Times New Roman"/>
          <w:sz w:val="28"/>
          <w:szCs w:val="28"/>
          <w:lang w:val="uk-UA"/>
        </w:rPr>
        <w:t xml:space="preserve">      </w:t>
      </w:r>
      <w:r w:rsidR="00820297" w:rsidRPr="00E95F62">
        <w:rPr>
          <w:rFonts w:ascii="Times New Roman" w:hAnsi="Times New Roman" w:cs="Times New Roman"/>
          <w:sz w:val="28"/>
          <w:szCs w:val="28"/>
          <w:lang w:val="uk-UA"/>
        </w:rPr>
        <w:t xml:space="preserve">  </w:t>
      </w:r>
      <w:r w:rsidR="00571D85" w:rsidRPr="00E95F62">
        <w:rPr>
          <w:rFonts w:ascii="Times New Roman" w:hAnsi="Times New Roman" w:cs="Times New Roman"/>
          <w:sz w:val="28"/>
          <w:szCs w:val="28"/>
          <w:lang w:val="uk-UA"/>
        </w:rPr>
        <w:t>6.3</w:t>
      </w:r>
      <w:r w:rsidRPr="00E95F62">
        <w:rPr>
          <w:rFonts w:ascii="Times New Roman" w:hAnsi="Times New Roman" w:cs="Times New Roman"/>
          <w:sz w:val="28"/>
          <w:szCs w:val="28"/>
          <w:lang w:val="uk-UA"/>
        </w:rPr>
        <w:t xml:space="preserve">.Попередню роботу з особами, виступ яких передбачається на засіданні колегії, щодо змісту і регламентації часу виступу проводить підрозділ або перший заступник, заступник голови, керівник апарату  адміністрації, відповідальний за підготовку питання на засідання колегії. У разі, якщо з об’єктивних причин виникають зміни стосовно виступаючих, відповідальний підрозділ (особа) невідкладно інформує про це </w:t>
      </w:r>
      <w:r w:rsidR="000F7F3B" w:rsidRPr="00E95F62">
        <w:rPr>
          <w:rFonts w:ascii="Times New Roman" w:hAnsi="Times New Roman" w:cs="Times New Roman"/>
          <w:sz w:val="28"/>
          <w:szCs w:val="28"/>
          <w:lang w:val="uk-UA"/>
        </w:rPr>
        <w:t>відділ організаційної роботи та управління персоналом</w:t>
      </w:r>
      <w:r w:rsidRPr="00E95F62">
        <w:rPr>
          <w:rFonts w:ascii="Times New Roman" w:hAnsi="Times New Roman" w:cs="Times New Roman"/>
          <w:sz w:val="28"/>
          <w:szCs w:val="28"/>
          <w:lang w:val="uk-UA"/>
        </w:rPr>
        <w:t xml:space="preserve"> апарату  адміністрації. </w:t>
      </w:r>
    </w:p>
    <w:p w:rsidR="00190A95" w:rsidRPr="00E95F62" w:rsidRDefault="00190A95" w:rsidP="00190A95">
      <w:pPr>
        <w:tabs>
          <w:tab w:val="left" w:pos="1134"/>
        </w:tabs>
        <w:spacing w:after="0" w:line="21" w:lineRule="atLeast"/>
        <w:jc w:val="both"/>
        <w:rPr>
          <w:rFonts w:ascii="Times New Roman" w:hAnsi="Times New Roman" w:cs="Times New Roman"/>
          <w:sz w:val="28"/>
          <w:szCs w:val="28"/>
          <w:lang w:val="uk-UA"/>
        </w:rPr>
      </w:pPr>
      <w:r w:rsidRPr="00397E8E">
        <w:rPr>
          <w:rFonts w:ascii="Times New Roman" w:hAnsi="Times New Roman" w:cs="Times New Roman"/>
          <w:color w:val="FF0000"/>
          <w:sz w:val="28"/>
          <w:szCs w:val="28"/>
          <w:lang w:val="uk-UA"/>
        </w:rPr>
        <w:t xml:space="preserve">     </w:t>
      </w:r>
      <w:r w:rsidR="00E95F62">
        <w:rPr>
          <w:rFonts w:ascii="Times New Roman" w:hAnsi="Times New Roman" w:cs="Times New Roman"/>
          <w:color w:val="FF0000"/>
          <w:sz w:val="28"/>
          <w:szCs w:val="28"/>
          <w:lang w:val="uk-UA"/>
        </w:rPr>
        <w:t xml:space="preserve"> </w:t>
      </w:r>
      <w:r w:rsidRPr="00397E8E">
        <w:rPr>
          <w:rFonts w:ascii="Times New Roman" w:hAnsi="Times New Roman" w:cs="Times New Roman"/>
          <w:color w:val="FF0000"/>
          <w:sz w:val="28"/>
          <w:szCs w:val="28"/>
          <w:lang w:val="uk-UA"/>
        </w:rPr>
        <w:t xml:space="preserve"> </w:t>
      </w:r>
      <w:r w:rsidR="00820297" w:rsidRPr="00397E8E">
        <w:rPr>
          <w:rFonts w:ascii="Times New Roman" w:hAnsi="Times New Roman" w:cs="Times New Roman"/>
          <w:color w:val="FF0000"/>
          <w:sz w:val="28"/>
          <w:szCs w:val="28"/>
          <w:lang w:val="uk-UA"/>
        </w:rPr>
        <w:t xml:space="preserve"> </w:t>
      </w:r>
      <w:r w:rsidRPr="00E95F62">
        <w:rPr>
          <w:rFonts w:ascii="Times New Roman" w:hAnsi="Times New Roman" w:cs="Times New Roman"/>
          <w:sz w:val="28"/>
          <w:szCs w:val="28"/>
          <w:lang w:val="uk-UA"/>
        </w:rPr>
        <w:t xml:space="preserve">6.4. Забезпечення явки виступаючих на засідання колегії покладається на </w:t>
      </w:r>
      <w:r w:rsidR="000F7F3B" w:rsidRPr="00E95F62">
        <w:rPr>
          <w:rFonts w:ascii="Times New Roman" w:hAnsi="Times New Roman" w:cs="Times New Roman"/>
          <w:sz w:val="28"/>
          <w:szCs w:val="28"/>
          <w:lang w:val="uk-UA"/>
        </w:rPr>
        <w:t xml:space="preserve">відділ організаційної роботи та управління персоналом </w:t>
      </w:r>
      <w:r w:rsidRPr="00E95F62">
        <w:rPr>
          <w:rFonts w:ascii="Times New Roman" w:hAnsi="Times New Roman" w:cs="Times New Roman"/>
          <w:sz w:val="28"/>
          <w:szCs w:val="28"/>
          <w:lang w:val="uk-UA"/>
        </w:rPr>
        <w:t>апарату адміністрації та структурний підрозділ адміністрації (інший орган виконавчої влади), що готує питання на засідання.</w:t>
      </w:r>
    </w:p>
    <w:p w:rsidR="009B12C4" w:rsidRPr="00397E8E" w:rsidRDefault="009B12C4" w:rsidP="009B12C4">
      <w:pPr>
        <w:pStyle w:val="31"/>
        <w:jc w:val="center"/>
        <w:rPr>
          <w:color w:val="FF0000"/>
        </w:rPr>
      </w:pPr>
    </w:p>
    <w:p w:rsidR="00E95F62" w:rsidRDefault="00E95F62" w:rsidP="009B12C4">
      <w:pPr>
        <w:pStyle w:val="31"/>
        <w:ind w:firstLine="0"/>
        <w:jc w:val="center"/>
        <w:rPr>
          <w:color w:val="FF0000"/>
        </w:rPr>
      </w:pPr>
    </w:p>
    <w:p w:rsidR="00E95F62" w:rsidRDefault="00E95F62" w:rsidP="009B12C4">
      <w:pPr>
        <w:pStyle w:val="31"/>
        <w:ind w:firstLine="0"/>
        <w:jc w:val="center"/>
        <w:rPr>
          <w:color w:val="FF0000"/>
        </w:rPr>
      </w:pPr>
    </w:p>
    <w:p w:rsidR="009B12C4" w:rsidRPr="00E95F62" w:rsidRDefault="009B12C4" w:rsidP="009B12C4">
      <w:pPr>
        <w:pStyle w:val="31"/>
        <w:ind w:firstLine="0"/>
        <w:jc w:val="center"/>
      </w:pPr>
      <w:r w:rsidRPr="00E95F62">
        <w:t>Параграф 7. Матеріально-технічне та інформаційно-комп’ютерне</w:t>
      </w:r>
    </w:p>
    <w:p w:rsidR="009B12C4" w:rsidRPr="00E95F62" w:rsidRDefault="009B12C4" w:rsidP="009B12C4">
      <w:pPr>
        <w:pStyle w:val="31"/>
        <w:ind w:firstLine="0"/>
        <w:jc w:val="center"/>
      </w:pPr>
      <w:r w:rsidRPr="00E95F62">
        <w:t>забезпечення засідань колегії</w:t>
      </w:r>
    </w:p>
    <w:p w:rsidR="009B12C4" w:rsidRPr="00397E8E" w:rsidRDefault="009B12C4" w:rsidP="009B12C4">
      <w:pPr>
        <w:pStyle w:val="31"/>
        <w:rPr>
          <w:color w:val="FF0000"/>
          <w:sz w:val="12"/>
          <w:szCs w:val="12"/>
        </w:rPr>
      </w:pPr>
    </w:p>
    <w:p w:rsidR="00E82FE4" w:rsidRPr="00E95F62" w:rsidRDefault="00E82FE4" w:rsidP="00E82FE4">
      <w:pPr>
        <w:tabs>
          <w:tab w:val="left" w:pos="1134"/>
        </w:tabs>
        <w:spacing w:after="0" w:line="21" w:lineRule="atLeast"/>
        <w:jc w:val="both"/>
        <w:rPr>
          <w:rFonts w:ascii="Times New Roman" w:hAnsi="Times New Roman" w:cs="Times New Roman"/>
          <w:sz w:val="28"/>
          <w:szCs w:val="28"/>
          <w:lang w:val="uk-UA"/>
        </w:rPr>
      </w:pPr>
      <w:r w:rsidRPr="00E95F62">
        <w:rPr>
          <w:rFonts w:ascii="Times New Roman" w:hAnsi="Times New Roman" w:cs="Times New Roman"/>
          <w:sz w:val="28"/>
          <w:szCs w:val="28"/>
          <w:lang w:val="uk-UA"/>
        </w:rPr>
        <w:t xml:space="preserve">      </w:t>
      </w:r>
      <w:r w:rsidR="009B12C4" w:rsidRPr="00E95F62">
        <w:rPr>
          <w:rFonts w:ascii="Times New Roman" w:hAnsi="Times New Roman" w:cs="Times New Roman"/>
          <w:sz w:val="28"/>
          <w:szCs w:val="28"/>
          <w:lang w:val="uk-UA"/>
        </w:rPr>
        <w:t>7.1.</w:t>
      </w:r>
      <w:r w:rsidR="009B12C4" w:rsidRPr="00E95F62">
        <w:rPr>
          <w:rFonts w:ascii="Times New Roman" w:hAnsi="Times New Roman" w:cs="Times New Roman"/>
          <w:sz w:val="28"/>
          <w:szCs w:val="28"/>
        </w:rPr>
        <w:t> </w:t>
      </w:r>
      <w:r w:rsidRPr="00E95F62">
        <w:rPr>
          <w:rFonts w:ascii="Times New Roman" w:hAnsi="Times New Roman" w:cs="Times New Roman"/>
          <w:sz w:val="28"/>
          <w:szCs w:val="28"/>
          <w:lang w:val="uk-UA"/>
        </w:rPr>
        <w:t>Відповідальність за підготовку приміщення покладається на відділ фінансово – господарського забепечення апарату  адміністрації, технічне оснащення засідань колегії здійснює відповідальний за інформаційно - комп’ютерне забезпечення апарату адміністрації.</w:t>
      </w:r>
    </w:p>
    <w:p w:rsidR="009B12C4" w:rsidRPr="00E95F62" w:rsidRDefault="009B12C4" w:rsidP="009B12C4">
      <w:pPr>
        <w:pStyle w:val="31"/>
        <w:ind w:firstLine="0"/>
      </w:pPr>
    </w:p>
    <w:p w:rsidR="0018053A" w:rsidRPr="0018053A" w:rsidRDefault="009B12C4" w:rsidP="00E82FE4">
      <w:pPr>
        <w:spacing w:after="0" w:line="240" w:lineRule="auto"/>
        <w:jc w:val="center"/>
        <w:rPr>
          <w:rFonts w:ascii="Times New Roman" w:hAnsi="Times New Roman" w:cs="Times New Roman"/>
          <w:sz w:val="28"/>
          <w:szCs w:val="28"/>
          <w:lang w:val="uk-UA"/>
        </w:rPr>
      </w:pPr>
      <w:r w:rsidRPr="0018053A">
        <w:rPr>
          <w:rFonts w:ascii="Times New Roman" w:hAnsi="Times New Roman" w:cs="Times New Roman"/>
          <w:sz w:val="28"/>
          <w:szCs w:val="28"/>
        </w:rPr>
        <w:t xml:space="preserve">Параграф 8. Розгляд на засіданні колегії питань, </w:t>
      </w:r>
      <w:r w:rsidR="00A56EF6" w:rsidRPr="0018053A">
        <w:rPr>
          <w:rFonts w:ascii="Times New Roman" w:hAnsi="Times New Roman" w:cs="Times New Roman"/>
          <w:sz w:val="28"/>
          <w:szCs w:val="28"/>
          <w:lang w:val="uk-UA"/>
        </w:rPr>
        <w:t xml:space="preserve">що містять </w:t>
      </w:r>
      <w:r w:rsidRPr="0018053A">
        <w:rPr>
          <w:rFonts w:ascii="Times New Roman" w:hAnsi="Times New Roman" w:cs="Times New Roman"/>
          <w:sz w:val="28"/>
          <w:szCs w:val="28"/>
        </w:rPr>
        <w:t xml:space="preserve"> </w:t>
      </w:r>
    </w:p>
    <w:p w:rsidR="009B12C4" w:rsidRPr="0018053A" w:rsidRDefault="009B12C4" w:rsidP="00E82FE4">
      <w:pPr>
        <w:spacing w:after="0" w:line="240" w:lineRule="auto"/>
        <w:jc w:val="center"/>
        <w:rPr>
          <w:rFonts w:ascii="Times New Roman" w:hAnsi="Times New Roman" w:cs="Times New Roman"/>
          <w:sz w:val="28"/>
          <w:szCs w:val="28"/>
          <w:lang w:val="uk-UA"/>
        </w:rPr>
      </w:pPr>
      <w:r w:rsidRPr="001D0FCE">
        <w:rPr>
          <w:rFonts w:ascii="Times New Roman" w:hAnsi="Times New Roman" w:cs="Times New Roman"/>
          <w:sz w:val="28"/>
          <w:szCs w:val="28"/>
          <w:lang w:val="uk-UA"/>
        </w:rPr>
        <w:t>інформацію</w:t>
      </w:r>
      <w:r w:rsidR="00575F12" w:rsidRPr="0018053A">
        <w:rPr>
          <w:rFonts w:ascii="Times New Roman" w:hAnsi="Times New Roman" w:cs="Times New Roman"/>
          <w:sz w:val="28"/>
          <w:szCs w:val="28"/>
          <w:lang w:val="uk-UA"/>
        </w:rPr>
        <w:t xml:space="preserve"> з обмеженим доступом </w:t>
      </w:r>
    </w:p>
    <w:p w:rsidR="00A56EF6" w:rsidRPr="0018053A" w:rsidRDefault="00A56EF6" w:rsidP="00E82FE4">
      <w:pPr>
        <w:spacing w:after="0" w:line="240" w:lineRule="auto"/>
        <w:jc w:val="center"/>
        <w:rPr>
          <w:rFonts w:ascii="Times New Roman" w:hAnsi="Times New Roman" w:cs="Times New Roman"/>
          <w:sz w:val="28"/>
          <w:szCs w:val="28"/>
          <w:lang w:val="uk-UA"/>
        </w:rPr>
      </w:pPr>
    </w:p>
    <w:p w:rsidR="00131E48" w:rsidRPr="0018053A" w:rsidRDefault="00131E48" w:rsidP="00131E48">
      <w:pPr>
        <w:tabs>
          <w:tab w:val="left" w:pos="1134"/>
        </w:tabs>
        <w:spacing w:after="0" w:line="21" w:lineRule="atLeast"/>
        <w:jc w:val="both"/>
        <w:rPr>
          <w:rFonts w:ascii="Times New Roman" w:hAnsi="Times New Roman" w:cs="Times New Roman"/>
          <w:sz w:val="28"/>
          <w:szCs w:val="28"/>
          <w:lang w:val="uk-UA"/>
        </w:rPr>
      </w:pPr>
      <w:r w:rsidRPr="00397E8E">
        <w:rPr>
          <w:rFonts w:ascii="Times New Roman" w:hAnsi="Times New Roman" w:cs="Times New Roman"/>
          <w:color w:val="FF0000"/>
          <w:sz w:val="28"/>
          <w:szCs w:val="28"/>
          <w:lang w:val="uk-UA"/>
        </w:rPr>
        <w:t xml:space="preserve">      </w:t>
      </w:r>
      <w:r w:rsidR="000F7F3B">
        <w:rPr>
          <w:rFonts w:ascii="Times New Roman" w:hAnsi="Times New Roman" w:cs="Times New Roman"/>
          <w:color w:val="FF0000"/>
          <w:sz w:val="28"/>
          <w:szCs w:val="28"/>
          <w:lang w:val="uk-UA"/>
        </w:rPr>
        <w:t xml:space="preserve">   </w:t>
      </w:r>
      <w:r w:rsidRPr="00397E8E">
        <w:rPr>
          <w:rFonts w:ascii="Times New Roman" w:hAnsi="Times New Roman" w:cs="Times New Roman"/>
          <w:color w:val="FF0000"/>
          <w:sz w:val="28"/>
          <w:szCs w:val="28"/>
          <w:lang w:val="uk-UA"/>
        </w:rPr>
        <w:t xml:space="preserve"> </w:t>
      </w:r>
      <w:r w:rsidRPr="0018053A">
        <w:rPr>
          <w:rFonts w:ascii="Times New Roman" w:hAnsi="Times New Roman" w:cs="Times New Roman"/>
          <w:sz w:val="28"/>
          <w:szCs w:val="28"/>
          <w:lang w:val="uk-UA"/>
        </w:rPr>
        <w:t>8.1.</w:t>
      </w:r>
      <w:r w:rsidR="000F7F3B" w:rsidRPr="0018053A">
        <w:rPr>
          <w:rFonts w:ascii="Times New Roman" w:hAnsi="Times New Roman" w:cs="Times New Roman"/>
          <w:sz w:val="28"/>
          <w:szCs w:val="28"/>
          <w:lang w:val="uk-UA"/>
        </w:rPr>
        <w:t xml:space="preserve"> </w:t>
      </w:r>
      <w:r w:rsidRPr="0018053A">
        <w:rPr>
          <w:rFonts w:ascii="Times New Roman" w:hAnsi="Times New Roman" w:cs="Times New Roman"/>
          <w:sz w:val="28"/>
          <w:szCs w:val="28"/>
          <w:lang w:val="uk-UA"/>
        </w:rPr>
        <w:t>Питання, що містять інформацію з обмеженим доступом, розглядаються колегією на її закритому засіданні відповідно до рішення головуючого.</w:t>
      </w:r>
    </w:p>
    <w:p w:rsidR="009B12C4" w:rsidRPr="0018053A" w:rsidRDefault="00131E48" w:rsidP="004A459B">
      <w:pPr>
        <w:tabs>
          <w:tab w:val="left" w:pos="1134"/>
        </w:tabs>
        <w:spacing w:after="0" w:line="21" w:lineRule="atLeast"/>
        <w:jc w:val="both"/>
        <w:rPr>
          <w:rFonts w:ascii="Times New Roman" w:hAnsi="Times New Roman" w:cs="Times New Roman"/>
          <w:sz w:val="28"/>
          <w:szCs w:val="28"/>
          <w:lang w:val="uk-UA"/>
        </w:rPr>
      </w:pPr>
      <w:r w:rsidRPr="0018053A">
        <w:rPr>
          <w:rFonts w:ascii="Times New Roman" w:hAnsi="Times New Roman" w:cs="Times New Roman"/>
          <w:sz w:val="28"/>
          <w:szCs w:val="28"/>
          <w:lang w:val="uk-UA"/>
        </w:rPr>
        <w:t xml:space="preserve">          8.2</w:t>
      </w:r>
      <w:r w:rsidR="004A459B" w:rsidRPr="0018053A">
        <w:rPr>
          <w:rFonts w:ascii="Times New Roman" w:hAnsi="Times New Roman" w:cs="Times New Roman"/>
          <w:sz w:val="28"/>
          <w:szCs w:val="28"/>
          <w:lang w:val="uk-UA"/>
        </w:rPr>
        <w:t xml:space="preserve">. </w:t>
      </w:r>
      <w:r w:rsidRPr="0018053A">
        <w:rPr>
          <w:rFonts w:ascii="Times New Roman" w:hAnsi="Times New Roman" w:cs="Times New Roman"/>
          <w:sz w:val="28"/>
          <w:szCs w:val="28"/>
          <w:lang w:val="uk-UA"/>
        </w:rPr>
        <w:t>Підготовка матеріалів з цього питання, допуск на засідання, оформлення протоколу, актів, що приймаються, здійснюється з дотриманням установлених правил роботи з документами, які містять інформацію з обмеженим доступом відповідно до чинного законодавства.</w:t>
      </w:r>
    </w:p>
    <w:p w:rsidR="005020B6" w:rsidRPr="00397E8E" w:rsidRDefault="005020B6" w:rsidP="006A282E">
      <w:pPr>
        <w:pStyle w:val="31"/>
        <w:ind w:firstLine="0"/>
        <w:rPr>
          <w:color w:val="FF0000"/>
          <w:lang w:val="ru-RU"/>
        </w:rPr>
      </w:pPr>
    </w:p>
    <w:p w:rsidR="009B12C4" w:rsidRPr="0018053A" w:rsidRDefault="009B12C4" w:rsidP="009B12C4">
      <w:pPr>
        <w:pStyle w:val="31"/>
        <w:ind w:firstLine="0"/>
        <w:jc w:val="center"/>
      </w:pPr>
      <w:r w:rsidRPr="0018053A">
        <w:t>Параграф 9. Прийняття рішень колегії</w:t>
      </w:r>
    </w:p>
    <w:p w:rsidR="009B12C4" w:rsidRPr="0018053A" w:rsidRDefault="009B12C4" w:rsidP="009B12C4">
      <w:pPr>
        <w:pStyle w:val="31"/>
        <w:rPr>
          <w:sz w:val="12"/>
          <w:szCs w:val="12"/>
        </w:rPr>
      </w:pPr>
    </w:p>
    <w:p w:rsidR="009B12C4" w:rsidRPr="0018053A" w:rsidRDefault="009B12C4" w:rsidP="009B12C4">
      <w:pPr>
        <w:pStyle w:val="31"/>
      </w:pPr>
      <w:r w:rsidRPr="0018053A">
        <w:t>9.1. Рішення колегії приймається відкритим голосуванням більшістю голосів присутніх на засіданні членів колегії. У разі рівного розподілу голосів вирішальним є голос головуючого.</w:t>
      </w:r>
    </w:p>
    <w:p w:rsidR="009B12C4" w:rsidRPr="0018053A" w:rsidRDefault="009B12C4" w:rsidP="00940E55">
      <w:pPr>
        <w:spacing w:line="240" w:lineRule="auto"/>
        <w:ind w:firstLine="720"/>
        <w:jc w:val="both"/>
        <w:rPr>
          <w:sz w:val="28"/>
          <w:szCs w:val="28"/>
        </w:rPr>
      </w:pPr>
      <w:r w:rsidRPr="0018053A">
        <w:rPr>
          <w:rFonts w:ascii="Times New Roman" w:hAnsi="Times New Roman" w:cs="Times New Roman"/>
          <w:sz w:val="28"/>
          <w:szCs w:val="28"/>
        </w:rPr>
        <w:t>9.2. </w:t>
      </w:r>
      <w:r w:rsidR="001C635B" w:rsidRPr="0018053A">
        <w:rPr>
          <w:rFonts w:ascii="Times New Roman" w:hAnsi="Times New Roman" w:cs="Times New Roman"/>
          <w:sz w:val="28"/>
          <w:szCs w:val="28"/>
          <w:lang w:val="uk-UA"/>
        </w:rPr>
        <w:t xml:space="preserve">За </w:t>
      </w:r>
      <w:r w:rsidRPr="0018053A">
        <w:rPr>
          <w:rFonts w:ascii="Times New Roman" w:hAnsi="Times New Roman" w:cs="Times New Roman"/>
          <w:sz w:val="28"/>
          <w:szCs w:val="28"/>
        </w:rPr>
        <w:t>рішенням головуючого може застосов</w:t>
      </w:r>
      <w:r w:rsidR="001C635B" w:rsidRPr="0018053A">
        <w:rPr>
          <w:rFonts w:ascii="Times New Roman" w:hAnsi="Times New Roman" w:cs="Times New Roman"/>
          <w:sz w:val="28"/>
          <w:szCs w:val="28"/>
          <w:lang w:val="uk-UA"/>
        </w:rPr>
        <w:t xml:space="preserve">уватися </w:t>
      </w:r>
      <w:r w:rsidRPr="0018053A">
        <w:rPr>
          <w:rFonts w:ascii="Times New Roman" w:hAnsi="Times New Roman" w:cs="Times New Roman"/>
          <w:sz w:val="28"/>
          <w:szCs w:val="28"/>
        </w:rPr>
        <w:t xml:space="preserve"> процедура таємного голосування</w:t>
      </w:r>
      <w:r w:rsidRPr="0018053A">
        <w:rPr>
          <w:sz w:val="28"/>
          <w:szCs w:val="28"/>
        </w:rPr>
        <w:t>.</w:t>
      </w:r>
    </w:p>
    <w:p w:rsidR="006A282E" w:rsidRPr="00397E8E" w:rsidRDefault="006A282E" w:rsidP="009B12C4">
      <w:pPr>
        <w:pStyle w:val="31"/>
        <w:ind w:firstLine="0"/>
        <w:jc w:val="center"/>
        <w:rPr>
          <w:color w:val="FF0000"/>
        </w:rPr>
      </w:pPr>
    </w:p>
    <w:p w:rsidR="009B12C4" w:rsidRPr="0018053A" w:rsidRDefault="009B12C4" w:rsidP="009B12C4">
      <w:pPr>
        <w:pStyle w:val="31"/>
        <w:ind w:firstLine="0"/>
        <w:jc w:val="center"/>
      </w:pPr>
      <w:r w:rsidRPr="0018053A">
        <w:t xml:space="preserve">Параграф 10. Документальне оформлення рішень колегії, </w:t>
      </w:r>
    </w:p>
    <w:p w:rsidR="009B12C4" w:rsidRPr="0018053A" w:rsidRDefault="009B12C4" w:rsidP="009B12C4">
      <w:pPr>
        <w:pStyle w:val="31"/>
        <w:ind w:firstLine="0"/>
        <w:jc w:val="center"/>
      </w:pPr>
      <w:r w:rsidRPr="0018053A">
        <w:t>контроль за їх виконанням</w:t>
      </w:r>
    </w:p>
    <w:p w:rsidR="00F5661B" w:rsidRPr="0018053A" w:rsidRDefault="00F5661B" w:rsidP="008A0EC3">
      <w:pPr>
        <w:tabs>
          <w:tab w:val="left" w:pos="1134"/>
        </w:tabs>
        <w:spacing w:after="0" w:line="21" w:lineRule="atLeast"/>
        <w:jc w:val="both"/>
        <w:rPr>
          <w:rFonts w:ascii="Times New Roman" w:hAnsi="Times New Roman" w:cs="Times New Roman"/>
          <w:sz w:val="28"/>
          <w:szCs w:val="28"/>
        </w:rPr>
      </w:pPr>
    </w:p>
    <w:p w:rsidR="00F5661B" w:rsidRPr="0018053A" w:rsidRDefault="00F5661B" w:rsidP="00F5661B">
      <w:pPr>
        <w:tabs>
          <w:tab w:val="left" w:pos="1134"/>
        </w:tabs>
        <w:spacing w:after="0" w:line="21" w:lineRule="atLeast"/>
        <w:jc w:val="both"/>
        <w:rPr>
          <w:rFonts w:ascii="Times New Roman" w:hAnsi="Times New Roman" w:cs="Times New Roman"/>
          <w:sz w:val="28"/>
          <w:szCs w:val="28"/>
          <w:lang w:val="uk-UA"/>
        </w:rPr>
      </w:pPr>
      <w:r w:rsidRPr="0018053A">
        <w:rPr>
          <w:rFonts w:ascii="Times New Roman" w:hAnsi="Times New Roman" w:cs="Times New Roman"/>
          <w:sz w:val="28"/>
          <w:szCs w:val="28"/>
          <w:lang w:val="uk-UA"/>
        </w:rPr>
        <w:t xml:space="preserve">     </w:t>
      </w:r>
      <w:r w:rsidRPr="0018053A">
        <w:rPr>
          <w:rFonts w:ascii="Times New Roman" w:hAnsi="Times New Roman" w:cs="Times New Roman"/>
          <w:sz w:val="28"/>
          <w:szCs w:val="28"/>
        </w:rPr>
        <w:t xml:space="preserve">  </w:t>
      </w:r>
      <w:r w:rsidRPr="0018053A">
        <w:rPr>
          <w:rFonts w:ascii="Times New Roman" w:hAnsi="Times New Roman" w:cs="Times New Roman"/>
          <w:sz w:val="28"/>
          <w:szCs w:val="28"/>
          <w:lang w:val="uk-UA"/>
        </w:rPr>
        <w:t xml:space="preserve"> </w:t>
      </w:r>
      <w:r w:rsidR="008A0EC3" w:rsidRPr="0018053A">
        <w:rPr>
          <w:rFonts w:ascii="Times New Roman" w:hAnsi="Times New Roman" w:cs="Times New Roman"/>
          <w:sz w:val="28"/>
          <w:szCs w:val="28"/>
          <w:lang w:val="uk-UA"/>
        </w:rPr>
        <w:t>10.1</w:t>
      </w:r>
      <w:r w:rsidRPr="0018053A">
        <w:rPr>
          <w:rFonts w:ascii="Times New Roman" w:hAnsi="Times New Roman" w:cs="Times New Roman"/>
          <w:sz w:val="28"/>
          <w:szCs w:val="28"/>
          <w:lang w:val="uk-UA"/>
        </w:rPr>
        <w:t>.Рішення колегії оформляються протоколом, який підписується головуючим на засіданні, секретарем колегії та працівником, який веде протокол.</w:t>
      </w:r>
    </w:p>
    <w:p w:rsidR="00F5661B" w:rsidRPr="0018053A" w:rsidRDefault="00F5661B" w:rsidP="00F5661B">
      <w:pPr>
        <w:tabs>
          <w:tab w:val="left" w:pos="1134"/>
        </w:tabs>
        <w:spacing w:after="0" w:line="21" w:lineRule="atLeast"/>
        <w:jc w:val="both"/>
        <w:rPr>
          <w:rFonts w:ascii="Times New Roman" w:hAnsi="Times New Roman" w:cs="Times New Roman"/>
          <w:sz w:val="28"/>
          <w:szCs w:val="28"/>
          <w:lang w:val="uk-UA"/>
        </w:rPr>
      </w:pPr>
      <w:r w:rsidRPr="0018053A">
        <w:rPr>
          <w:rFonts w:ascii="Times New Roman" w:hAnsi="Times New Roman" w:cs="Times New Roman"/>
          <w:sz w:val="28"/>
          <w:szCs w:val="28"/>
          <w:lang w:val="uk-UA"/>
        </w:rPr>
        <w:t xml:space="preserve">        </w:t>
      </w:r>
      <w:r w:rsidR="008A0EC3" w:rsidRPr="0018053A">
        <w:rPr>
          <w:rFonts w:ascii="Times New Roman" w:hAnsi="Times New Roman" w:cs="Times New Roman"/>
          <w:sz w:val="28"/>
          <w:szCs w:val="28"/>
          <w:lang w:val="uk-UA"/>
        </w:rPr>
        <w:t>10.2</w:t>
      </w:r>
      <w:r w:rsidRPr="0018053A">
        <w:rPr>
          <w:rFonts w:ascii="Times New Roman" w:hAnsi="Times New Roman" w:cs="Times New Roman"/>
          <w:sz w:val="28"/>
          <w:szCs w:val="28"/>
          <w:lang w:val="uk-UA"/>
        </w:rPr>
        <w:t xml:space="preserve">. Протокол засідання колегії оформляється  </w:t>
      </w:r>
      <w:r w:rsidR="00053F6B" w:rsidRPr="0018053A">
        <w:rPr>
          <w:rFonts w:ascii="Times New Roman" w:hAnsi="Times New Roman" w:cs="Times New Roman"/>
          <w:sz w:val="28"/>
          <w:szCs w:val="28"/>
          <w:lang w:val="uk-UA"/>
        </w:rPr>
        <w:t>відділом організаційної роботи та управління персоналом</w:t>
      </w:r>
      <w:r w:rsidRPr="0018053A">
        <w:rPr>
          <w:rFonts w:ascii="Times New Roman" w:hAnsi="Times New Roman" w:cs="Times New Roman"/>
          <w:sz w:val="28"/>
          <w:szCs w:val="28"/>
          <w:lang w:val="uk-UA"/>
        </w:rPr>
        <w:t xml:space="preserve"> апарату  адміністрації протягом 3 робочих днів.</w:t>
      </w:r>
    </w:p>
    <w:p w:rsidR="0085606E" w:rsidRDefault="00F5661B" w:rsidP="0085606E">
      <w:pPr>
        <w:tabs>
          <w:tab w:val="left" w:pos="1134"/>
        </w:tabs>
        <w:spacing w:after="0" w:line="21" w:lineRule="atLeast"/>
        <w:jc w:val="both"/>
        <w:rPr>
          <w:rFonts w:ascii="Times New Roman" w:hAnsi="Times New Roman" w:cs="Times New Roman"/>
          <w:sz w:val="28"/>
          <w:szCs w:val="28"/>
          <w:lang w:val="uk-UA"/>
        </w:rPr>
      </w:pPr>
      <w:r w:rsidRPr="0018053A">
        <w:rPr>
          <w:rFonts w:ascii="Times New Roman" w:hAnsi="Times New Roman" w:cs="Times New Roman"/>
          <w:sz w:val="28"/>
          <w:szCs w:val="28"/>
          <w:lang w:val="uk-UA"/>
        </w:rPr>
        <w:t xml:space="preserve">        </w:t>
      </w:r>
      <w:r w:rsidR="008A0EC3" w:rsidRPr="0018053A">
        <w:rPr>
          <w:rFonts w:ascii="Times New Roman" w:hAnsi="Times New Roman" w:cs="Times New Roman"/>
          <w:sz w:val="28"/>
          <w:szCs w:val="28"/>
          <w:lang w:val="uk-UA"/>
        </w:rPr>
        <w:t>10.3</w:t>
      </w:r>
      <w:r w:rsidRPr="0018053A">
        <w:rPr>
          <w:rFonts w:ascii="Times New Roman" w:hAnsi="Times New Roman" w:cs="Times New Roman"/>
          <w:sz w:val="28"/>
          <w:szCs w:val="28"/>
          <w:lang w:val="uk-UA"/>
        </w:rPr>
        <w:t>.</w:t>
      </w:r>
      <w:r w:rsidR="00053F6B" w:rsidRPr="0018053A">
        <w:rPr>
          <w:rFonts w:ascii="Times New Roman" w:hAnsi="Times New Roman" w:cs="Times New Roman"/>
          <w:sz w:val="28"/>
          <w:szCs w:val="28"/>
          <w:lang w:val="uk-UA"/>
        </w:rPr>
        <w:t xml:space="preserve"> </w:t>
      </w:r>
      <w:r w:rsidR="0085606E" w:rsidRPr="0018053A">
        <w:rPr>
          <w:rFonts w:ascii="Times New Roman" w:hAnsi="Times New Roman" w:cs="Times New Roman"/>
          <w:sz w:val="28"/>
          <w:szCs w:val="28"/>
          <w:lang w:val="uk-UA"/>
        </w:rPr>
        <w:t>Рішення колегії втілюються в життя розпорядження, доручення голови адміністрації або протокольними  дорученнями.</w:t>
      </w:r>
      <w:r w:rsidR="008A0EC3" w:rsidRPr="0018053A">
        <w:rPr>
          <w:rFonts w:ascii="Times New Roman" w:hAnsi="Times New Roman" w:cs="Times New Roman"/>
          <w:sz w:val="28"/>
          <w:szCs w:val="28"/>
          <w:lang w:val="uk-UA"/>
        </w:rPr>
        <w:t xml:space="preserve"> </w:t>
      </w:r>
      <w:r w:rsidR="0085606E" w:rsidRPr="0018053A">
        <w:rPr>
          <w:rFonts w:ascii="Times New Roman" w:hAnsi="Times New Roman" w:cs="Times New Roman"/>
          <w:sz w:val="28"/>
          <w:szCs w:val="28"/>
          <w:lang w:val="uk-UA"/>
        </w:rPr>
        <w:t>Після засідання колегії підрозділ або пер</w:t>
      </w:r>
      <w:r w:rsidR="008A0EC3" w:rsidRPr="0018053A">
        <w:rPr>
          <w:rFonts w:ascii="Times New Roman" w:hAnsi="Times New Roman" w:cs="Times New Roman"/>
          <w:sz w:val="28"/>
          <w:szCs w:val="28"/>
          <w:lang w:val="uk-UA"/>
        </w:rPr>
        <w:t>ший заступник, заступник голови</w:t>
      </w:r>
      <w:r w:rsidR="0085606E" w:rsidRPr="0018053A">
        <w:rPr>
          <w:rFonts w:ascii="Times New Roman" w:hAnsi="Times New Roman" w:cs="Times New Roman"/>
          <w:sz w:val="28"/>
          <w:szCs w:val="28"/>
          <w:lang w:val="uk-UA"/>
        </w:rPr>
        <w:t xml:space="preserve">, керівник апарату  адміністрації, відповідальний за підготовку питання, доопрацьовує протягом </w:t>
      </w:r>
      <w:r w:rsidR="0018053A" w:rsidRPr="0018053A">
        <w:rPr>
          <w:rFonts w:ascii="Times New Roman" w:hAnsi="Times New Roman" w:cs="Times New Roman"/>
          <w:sz w:val="28"/>
          <w:szCs w:val="28"/>
          <w:lang w:val="uk-UA"/>
        </w:rPr>
        <w:t xml:space="preserve">  </w:t>
      </w:r>
      <w:r w:rsidR="0085606E" w:rsidRPr="0018053A">
        <w:rPr>
          <w:rFonts w:ascii="Times New Roman" w:hAnsi="Times New Roman" w:cs="Times New Roman"/>
          <w:sz w:val="28"/>
          <w:szCs w:val="28"/>
          <w:lang w:val="uk-UA"/>
        </w:rPr>
        <w:t xml:space="preserve">5 робочих днів (якщо головою колегії не встановлено інший термін) проект рішення колегії з урахуванням зауважень, пропозицій, висловлених під час обговорення питань порядку денного,  та візує відповідно до Інструкції з діловодства в Недригайлівській районній державній адміністрації і через загальний відділ апарату адміністрації   подає на розгляд голові колегії. </w:t>
      </w:r>
    </w:p>
    <w:p w:rsidR="0018053A" w:rsidRDefault="0018053A" w:rsidP="0085606E">
      <w:pPr>
        <w:tabs>
          <w:tab w:val="left" w:pos="1134"/>
        </w:tabs>
        <w:spacing w:after="0" w:line="21" w:lineRule="atLeast"/>
        <w:jc w:val="both"/>
        <w:rPr>
          <w:rFonts w:ascii="Times New Roman" w:hAnsi="Times New Roman" w:cs="Times New Roman"/>
          <w:sz w:val="28"/>
          <w:szCs w:val="28"/>
          <w:lang w:val="uk-UA"/>
        </w:rPr>
      </w:pPr>
    </w:p>
    <w:p w:rsidR="0018053A" w:rsidRPr="0018053A" w:rsidRDefault="0018053A" w:rsidP="0085606E">
      <w:pPr>
        <w:tabs>
          <w:tab w:val="left" w:pos="1134"/>
        </w:tabs>
        <w:spacing w:after="0" w:line="21" w:lineRule="atLeast"/>
        <w:jc w:val="both"/>
        <w:rPr>
          <w:rFonts w:ascii="Times New Roman" w:hAnsi="Times New Roman" w:cs="Times New Roman"/>
          <w:sz w:val="28"/>
          <w:szCs w:val="28"/>
          <w:lang w:val="uk-UA"/>
        </w:rPr>
      </w:pPr>
    </w:p>
    <w:p w:rsidR="0085606E" w:rsidRPr="0018053A" w:rsidRDefault="0085606E" w:rsidP="0085606E">
      <w:pPr>
        <w:spacing w:after="0" w:line="21" w:lineRule="atLeast"/>
        <w:ind w:firstLine="709"/>
        <w:jc w:val="both"/>
        <w:rPr>
          <w:rFonts w:ascii="Times New Roman" w:hAnsi="Times New Roman" w:cs="Times New Roman"/>
          <w:sz w:val="28"/>
          <w:szCs w:val="28"/>
          <w:lang w:val="uk-UA"/>
        </w:rPr>
      </w:pPr>
      <w:r w:rsidRPr="0018053A">
        <w:rPr>
          <w:rFonts w:ascii="Times New Roman" w:hAnsi="Times New Roman" w:cs="Times New Roman"/>
          <w:sz w:val="28"/>
          <w:szCs w:val="28"/>
          <w:lang w:val="uk-UA"/>
        </w:rPr>
        <w:lastRenderedPageBreak/>
        <w:t xml:space="preserve">Відповідальність за своєчасним доопрацюванням проекту рішення колегії покладається на підрозділи або першого заступника, заступника голови адміністрації, керівника апарату  адміністрації, що готували питання для розгляду на засіданні колегії. Контроль за своєчасним доопрацюванням проекту рішення колегії здійснює </w:t>
      </w:r>
      <w:r w:rsidR="00053F6B" w:rsidRPr="0018053A">
        <w:rPr>
          <w:rFonts w:ascii="Times New Roman" w:hAnsi="Times New Roman" w:cs="Times New Roman"/>
          <w:sz w:val="28"/>
          <w:szCs w:val="28"/>
          <w:lang w:val="uk-UA"/>
        </w:rPr>
        <w:t xml:space="preserve">відділ організаційної роботи та управління персоналом </w:t>
      </w:r>
      <w:r w:rsidRPr="0018053A">
        <w:rPr>
          <w:rFonts w:ascii="Times New Roman" w:hAnsi="Times New Roman" w:cs="Times New Roman"/>
          <w:sz w:val="28"/>
          <w:szCs w:val="28"/>
          <w:lang w:val="uk-UA"/>
        </w:rPr>
        <w:t>апарату адмін</w:t>
      </w:r>
      <w:r w:rsidR="006B05BF" w:rsidRPr="0018053A">
        <w:rPr>
          <w:rFonts w:ascii="Times New Roman" w:hAnsi="Times New Roman" w:cs="Times New Roman"/>
          <w:sz w:val="28"/>
          <w:szCs w:val="28"/>
          <w:lang w:val="uk-UA"/>
        </w:rPr>
        <w:t>істрації</w:t>
      </w:r>
      <w:r w:rsidRPr="0018053A">
        <w:rPr>
          <w:rFonts w:ascii="Times New Roman" w:hAnsi="Times New Roman" w:cs="Times New Roman"/>
          <w:sz w:val="28"/>
          <w:szCs w:val="28"/>
          <w:lang w:val="uk-UA"/>
        </w:rPr>
        <w:t xml:space="preserve">. </w:t>
      </w:r>
    </w:p>
    <w:p w:rsidR="00F5661B" w:rsidRPr="00EC1437" w:rsidRDefault="00F5661B" w:rsidP="00F5661B">
      <w:pPr>
        <w:tabs>
          <w:tab w:val="left" w:pos="1134"/>
        </w:tabs>
        <w:spacing w:after="0" w:line="21" w:lineRule="atLeast"/>
        <w:jc w:val="both"/>
        <w:rPr>
          <w:rFonts w:ascii="Times New Roman" w:hAnsi="Times New Roman" w:cs="Times New Roman"/>
          <w:sz w:val="28"/>
          <w:szCs w:val="28"/>
          <w:lang w:val="uk-UA"/>
        </w:rPr>
      </w:pPr>
      <w:r w:rsidRPr="00EC1437">
        <w:rPr>
          <w:rFonts w:ascii="Times New Roman" w:hAnsi="Times New Roman" w:cs="Times New Roman"/>
          <w:sz w:val="28"/>
          <w:szCs w:val="28"/>
          <w:lang w:val="uk-UA"/>
        </w:rPr>
        <w:t xml:space="preserve">        </w:t>
      </w:r>
      <w:r w:rsidR="008A0EC3" w:rsidRPr="00EC1437">
        <w:rPr>
          <w:rFonts w:ascii="Times New Roman" w:hAnsi="Times New Roman" w:cs="Times New Roman"/>
          <w:sz w:val="28"/>
          <w:szCs w:val="28"/>
          <w:lang w:val="uk-UA"/>
        </w:rPr>
        <w:t>10.4</w:t>
      </w:r>
      <w:r w:rsidRPr="00EC1437">
        <w:rPr>
          <w:rFonts w:ascii="Times New Roman" w:hAnsi="Times New Roman" w:cs="Times New Roman"/>
          <w:sz w:val="28"/>
          <w:szCs w:val="28"/>
          <w:lang w:val="uk-UA"/>
        </w:rPr>
        <w:t>. Структурні підрозділи або перший заступник, заступник голови адміністрації, керівник апарату адміністрації, які готували питання до розгляду, ведуть облік проблемних питань, зауважень та пропозицій, що порушувалися учасниками під час засідання колегії, готують заходи щодо їх вирішення та забезпечують їх реалізацію.</w:t>
      </w:r>
    </w:p>
    <w:p w:rsidR="00F5661B" w:rsidRPr="00EC1437" w:rsidRDefault="00F5661B" w:rsidP="00F5661B">
      <w:pPr>
        <w:tabs>
          <w:tab w:val="left" w:pos="1134"/>
        </w:tabs>
        <w:spacing w:after="0"/>
        <w:ind w:firstLine="709"/>
        <w:jc w:val="both"/>
        <w:rPr>
          <w:rFonts w:ascii="Times New Roman" w:hAnsi="Times New Roman" w:cs="Times New Roman"/>
          <w:sz w:val="28"/>
          <w:szCs w:val="28"/>
          <w:lang w:val="uk-UA"/>
        </w:rPr>
      </w:pPr>
      <w:r w:rsidRPr="00EC1437">
        <w:rPr>
          <w:rFonts w:ascii="Times New Roman" w:hAnsi="Times New Roman" w:cs="Times New Roman"/>
          <w:sz w:val="28"/>
          <w:szCs w:val="28"/>
          <w:lang w:val="uk-UA"/>
        </w:rPr>
        <w:t>Структурні підрозділи підготовлені заходи повинні погодити із першим заступником, заступнико</w:t>
      </w:r>
      <w:r w:rsidR="00A5337C" w:rsidRPr="00EC1437">
        <w:rPr>
          <w:rFonts w:ascii="Times New Roman" w:hAnsi="Times New Roman" w:cs="Times New Roman"/>
          <w:sz w:val="28"/>
          <w:szCs w:val="28"/>
          <w:lang w:val="uk-UA"/>
        </w:rPr>
        <w:t>м голови</w:t>
      </w:r>
      <w:r w:rsidRPr="00EC1437">
        <w:rPr>
          <w:rFonts w:ascii="Times New Roman" w:hAnsi="Times New Roman" w:cs="Times New Roman"/>
          <w:sz w:val="28"/>
          <w:szCs w:val="28"/>
          <w:lang w:val="uk-UA"/>
        </w:rPr>
        <w:t>, керівником апарату адміністрації відповідно до розподілу обов’язків.</w:t>
      </w:r>
    </w:p>
    <w:p w:rsidR="00A5337C" w:rsidRPr="00EC1437" w:rsidRDefault="00F5661B" w:rsidP="005B3ACE">
      <w:pPr>
        <w:tabs>
          <w:tab w:val="left" w:pos="1134"/>
        </w:tabs>
        <w:spacing w:after="0" w:line="21" w:lineRule="atLeast"/>
        <w:jc w:val="both"/>
        <w:rPr>
          <w:rFonts w:ascii="Times New Roman" w:hAnsi="Times New Roman" w:cs="Times New Roman"/>
          <w:sz w:val="28"/>
          <w:szCs w:val="28"/>
          <w:lang w:val="uk-UA"/>
        </w:rPr>
      </w:pPr>
      <w:r w:rsidRPr="00EC1437">
        <w:rPr>
          <w:rFonts w:ascii="Times New Roman" w:hAnsi="Times New Roman" w:cs="Times New Roman"/>
          <w:sz w:val="28"/>
          <w:szCs w:val="28"/>
          <w:lang w:val="uk-UA"/>
        </w:rPr>
        <w:t xml:space="preserve">       </w:t>
      </w:r>
      <w:r w:rsidR="005B3ACE" w:rsidRPr="00EC1437">
        <w:rPr>
          <w:rFonts w:ascii="Times New Roman" w:hAnsi="Times New Roman" w:cs="Times New Roman"/>
          <w:sz w:val="28"/>
          <w:szCs w:val="28"/>
          <w:lang w:val="uk-UA"/>
        </w:rPr>
        <w:t xml:space="preserve"> </w:t>
      </w:r>
      <w:r w:rsidR="00A5337C" w:rsidRPr="00EC1437">
        <w:rPr>
          <w:rFonts w:ascii="Times New Roman" w:hAnsi="Times New Roman" w:cs="Times New Roman"/>
          <w:sz w:val="28"/>
          <w:szCs w:val="28"/>
          <w:lang w:val="uk-UA"/>
        </w:rPr>
        <w:t>10</w:t>
      </w:r>
      <w:r w:rsidRPr="00EC1437">
        <w:rPr>
          <w:rFonts w:ascii="Times New Roman" w:hAnsi="Times New Roman" w:cs="Times New Roman"/>
          <w:sz w:val="28"/>
          <w:szCs w:val="28"/>
          <w:lang w:val="uk-UA"/>
        </w:rPr>
        <w:t>.</w:t>
      </w:r>
      <w:r w:rsidR="008A0EC3" w:rsidRPr="00EC1437">
        <w:rPr>
          <w:rFonts w:ascii="Times New Roman" w:hAnsi="Times New Roman" w:cs="Times New Roman"/>
          <w:sz w:val="28"/>
          <w:szCs w:val="28"/>
          <w:lang w:val="uk-UA"/>
        </w:rPr>
        <w:t>5</w:t>
      </w:r>
      <w:r w:rsidR="00A5337C" w:rsidRPr="00EC1437">
        <w:rPr>
          <w:rFonts w:ascii="Times New Roman" w:hAnsi="Times New Roman" w:cs="Times New Roman"/>
          <w:sz w:val="28"/>
          <w:szCs w:val="28"/>
          <w:lang w:val="uk-UA"/>
        </w:rPr>
        <w:t>.</w:t>
      </w:r>
      <w:r w:rsidRPr="00EC1437">
        <w:rPr>
          <w:rFonts w:ascii="Times New Roman" w:hAnsi="Times New Roman" w:cs="Times New Roman"/>
          <w:sz w:val="28"/>
          <w:szCs w:val="28"/>
          <w:lang w:val="uk-UA"/>
        </w:rPr>
        <w:t xml:space="preserve"> Рішення колегії доводяться до відома членів колегії, керівників структурних підрозділів, територіальних органів, інших органів виконавчої влади, підприємств, установ та організацій, що належать до сфери управління адміністрації  та органів місцевого самоврядування, а також керівників підприємств, установ та організацій незалежно від форми власності, у частині, що їх стосується, загальним відділом апарату  адміністрації.</w:t>
      </w:r>
    </w:p>
    <w:p w:rsidR="00F5661B" w:rsidRPr="00EC1437" w:rsidRDefault="00F5661B" w:rsidP="008A0EC3">
      <w:pPr>
        <w:spacing w:after="0" w:line="21" w:lineRule="atLeast"/>
        <w:jc w:val="both"/>
        <w:rPr>
          <w:rFonts w:ascii="Times New Roman" w:hAnsi="Times New Roman" w:cs="Times New Roman"/>
          <w:sz w:val="28"/>
          <w:szCs w:val="28"/>
          <w:lang w:val="uk-UA"/>
        </w:rPr>
      </w:pPr>
      <w:r w:rsidRPr="00EC1437">
        <w:rPr>
          <w:rFonts w:ascii="Times New Roman" w:hAnsi="Times New Roman" w:cs="Times New Roman"/>
          <w:sz w:val="28"/>
          <w:szCs w:val="28"/>
          <w:lang w:val="uk-UA"/>
        </w:rPr>
        <w:t xml:space="preserve">       </w:t>
      </w:r>
      <w:r w:rsidR="00740CD2" w:rsidRPr="00EC1437">
        <w:rPr>
          <w:rFonts w:ascii="Times New Roman" w:hAnsi="Times New Roman" w:cs="Times New Roman"/>
          <w:sz w:val="28"/>
          <w:szCs w:val="28"/>
          <w:lang w:val="uk-UA"/>
        </w:rPr>
        <w:t>10</w:t>
      </w:r>
      <w:r w:rsidRPr="00EC1437">
        <w:rPr>
          <w:rFonts w:ascii="Times New Roman" w:hAnsi="Times New Roman" w:cs="Times New Roman"/>
          <w:sz w:val="28"/>
          <w:szCs w:val="28"/>
          <w:lang w:val="uk-UA"/>
        </w:rPr>
        <w:t>.</w:t>
      </w:r>
      <w:r w:rsidR="008A0EC3" w:rsidRPr="00EC1437">
        <w:rPr>
          <w:rFonts w:ascii="Times New Roman" w:hAnsi="Times New Roman" w:cs="Times New Roman"/>
          <w:sz w:val="28"/>
          <w:szCs w:val="28"/>
          <w:lang w:val="uk-UA"/>
        </w:rPr>
        <w:t>6</w:t>
      </w:r>
      <w:r w:rsidR="00740CD2" w:rsidRPr="00EC1437">
        <w:rPr>
          <w:rFonts w:ascii="Times New Roman" w:hAnsi="Times New Roman" w:cs="Times New Roman"/>
          <w:sz w:val="28"/>
          <w:szCs w:val="28"/>
          <w:lang w:val="uk-UA"/>
        </w:rPr>
        <w:t>.</w:t>
      </w:r>
      <w:r w:rsidRPr="00EC1437">
        <w:rPr>
          <w:rFonts w:ascii="Times New Roman" w:hAnsi="Times New Roman" w:cs="Times New Roman"/>
          <w:sz w:val="28"/>
          <w:szCs w:val="28"/>
          <w:lang w:val="uk-UA"/>
        </w:rPr>
        <w:t xml:space="preserve"> Контроль за виконанням рішень колегії здійснюється </w:t>
      </w:r>
      <w:r w:rsidR="0009023D" w:rsidRPr="00EC1437">
        <w:rPr>
          <w:rFonts w:ascii="Times New Roman" w:hAnsi="Times New Roman" w:cs="Times New Roman"/>
          <w:sz w:val="28"/>
          <w:szCs w:val="28"/>
          <w:lang w:val="uk-UA"/>
        </w:rPr>
        <w:t>загальним відділом</w:t>
      </w:r>
      <w:r w:rsidRPr="00EC1437">
        <w:rPr>
          <w:rFonts w:ascii="Times New Roman" w:hAnsi="Times New Roman" w:cs="Times New Roman"/>
          <w:sz w:val="28"/>
          <w:szCs w:val="28"/>
          <w:lang w:val="uk-UA"/>
        </w:rPr>
        <w:t xml:space="preserve"> апарату Недригайлівської районної державної адміністрації.</w:t>
      </w:r>
    </w:p>
    <w:p w:rsidR="00F5661B" w:rsidRPr="00EC1437" w:rsidRDefault="00F5661B" w:rsidP="008A0EC3">
      <w:pPr>
        <w:tabs>
          <w:tab w:val="left" w:pos="1134"/>
        </w:tabs>
        <w:spacing w:after="0" w:line="21" w:lineRule="atLeast"/>
        <w:jc w:val="both"/>
        <w:rPr>
          <w:rFonts w:ascii="Times New Roman" w:hAnsi="Times New Roman" w:cs="Times New Roman"/>
          <w:sz w:val="28"/>
          <w:szCs w:val="28"/>
          <w:lang w:val="uk-UA"/>
        </w:rPr>
      </w:pPr>
      <w:r w:rsidRPr="00EC1437">
        <w:rPr>
          <w:rFonts w:ascii="Times New Roman" w:hAnsi="Times New Roman" w:cs="Times New Roman"/>
          <w:sz w:val="28"/>
          <w:szCs w:val="28"/>
          <w:lang w:val="uk-UA"/>
        </w:rPr>
        <w:t xml:space="preserve">       </w:t>
      </w:r>
      <w:r w:rsidR="005B3ACE" w:rsidRPr="00EC1437">
        <w:rPr>
          <w:rFonts w:ascii="Times New Roman" w:hAnsi="Times New Roman" w:cs="Times New Roman"/>
          <w:sz w:val="28"/>
          <w:szCs w:val="28"/>
          <w:lang w:val="uk-UA"/>
        </w:rPr>
        <w:t>10</w:t>
      </w:r>
      <w:r w:rsidRPr="00EC1437">
        <w:rPr>
          <w:rFonts w:ascii="Times New Roman" w:hAnsi="Times New Roman" w:cs="Times New Roman"/>
          <w:sz w:val="28"/>
          <w:szCs w:val="28"/>
          <w:lang w:val="uk-UA"/>
        </w:rPr>
        <w:t>.</w:t>
      </w:r>
      <w:r w:rsidR="008A0EC3" w:rsidRPr="00EC1437">
        <w:rPr>
          <w:rFonts w:ascii="Times New Roman" w:hAnsi="Times New Roman" w:cs="Times New Roman"/>
          <w:sz w:val="28"/>
          <w:szCs w:val="28"/>
          <w:lang w:val="uk-UA"/>
        </w:rPr>
        <w:t>7</w:t>
      </w:r>
      <w:r w:rsidR="005B3ACE" w:rsidRPr="00EC1437">
        <w:rPr>
          <w:rFonts w:ascii="Times New Roman" w:hAnsi="Times New Roman" w:cs="Times New Roman"/>
          <w:sz w:val="28"/>
          <w:szCs w:val="28"/>
          <w:lang w:val="uk-UA"/>
        </w:rPr>
        <w:t>.</w:t>
      </w:r>
      <w:r w:rsidRPr="00EC1437">
        <w:rPr>
          <w:rFonts w:ascii="Times New Roman" w:hAnsi="Times New Roman" w:cs="Times New Roman"/>
          <w:sz w:val="28"/>
          <w:szCs w:val="28"/>
          <w:lang w:val="uk-UA"/>
        </w:rPr>
        <w:t xml:space="preserve"> Колегія заслуховує інформації (звіти) про стан виконання прийнятих нею рішень.</w:t>
      </w:r>
    </w:p>
    <w:p w:rsidR="009B12C4" w:rsidRPr="00EC1437" w:rsidRDefault="00F5661B" w:rsidP="00E22CD0">
      <w:pPr>
        <w:tabs>
          <w:tab w:val="left" w:pos="1134"/>
        </w:tabs>
        <w:spacing w:after="0" w:line="21" w:lineRule="atLeast"/>
        <w:jc w:val="both"/>
        <w:rPr>
          <w:rFonts w:ascii="Times New Roman" w:hAnsi="Times New Roman" w:cs="Times New Roman"/>
          <w:sz w:val="28"/>
          <w:szCs w:val="28"/>
          <w:lang w:val="uk-UA"/>
        </w:rPr>
      </w:pPr>
      <w:r w:rsidRPr="00EC1437">
        <w:rPr>
          <w:rFonts w:ascii="Times New Roman" w:hAnsi="Times New Roman" w:cs="Times New Roman"/>
          <w:sz w:val="28"/>
          <w:szCs w:val="28"/>
          <w:lang w:val="uk-UA"/>
        </w:rPr>
        <w:t xml:space="preserve">       </w:t>
      </w:r>
      <w:r w:rsidR="005B3ACE" w:rsidRPr="00EC1437">
        <w:rPr>
          <w:rFonts w:ascii="Times New Roman" w:hAnsi="Times New Roman" w:cs="Times New Roman"/>
          <w:sz w:val="28"/>
          <w:szCs w:val="28"/>
          <w:lang w:val="uk-UA"/>
        </w:rPr>
        <w:t>10</w:t>
      </w:r>
      <w:r w:rsidRPr="00EC1437">
        <w:rPr>
          <w:rFonts w:ascii="Times New Roman" w:hAnsi="Times New Roman" w:cs="Times New Roman"/>
          <w:sz w:val="28"/>
          <w:szCs w:val="28"/>
          <w:lang w:val="uk-UA"/>
        </w:rPr>
        <w:t>.</w:t>
      </w:r>
      <w:r w:rsidR="008A0EC3" w:rsidRPr="00EC1437">
        <w:rPr>
          <w:rFonts w:ascii="Times New Roman" w:hAnsi="Times New Roman" w:cs="Times New Roman"/>
          <w:sz w:val="28"/>
          <w:szCs w:val="28"/>
          <w:lang w:val="uk-UA"/>
        </w:rPr>
        <w:t>8</w:t>
      </w:r>
      <w:r w:rsidR="005B3ACE" w:rsidRPr="00EC1437">
        <w:rPr>
          <w:rFonts w:ascii="Times New Roman" w:hAnsi="Times New Roman" w:cs="Times New Roman"/>
          <w:sz w:val="28"/>
          <w:szCs w:val="28"/>
          <w:lang w:val="uk-UA"/>
        </w:rPr>
        <w:t>.</w:t>
      </w:r>
      <w:r w:rsidRPr="00EC1437">
        <w:rPr>
          <w:rFonts w:ascii="Times New Roman" w:hAnsi="Times New Roman" w:cs="Times New Roman"/>
          <w:sz w:val="28"/>
          <w:szCs w:val="28"/>
          <w:lang w:val="uk-UA"/>
        </w:rPr>
        <w:t xml:space="preserve"> У разі виникнення нагальних питань, що потребують внесення суттєвих змін до прийнятих рішень колегії, підрозділ або перший заступник, заступник голови, керівник апарату  адміністрації, відповідальний за підготовку питання, ініціює перед головою колегії повторний його розгляд на засіданні колегії. </w:t>
      </w:r>
    </w:p>
    <w:p w:rsidR="009B12C4" w:rsidRPr="00921313" w:rsidRDefault="009B12C4" w:rsidP="00E22CD0">
      <w:pPr>
        <w:spacing w:line="240" w:lineRule="auto"/>
        <w:ind w:hanging="12"/>
        <w:jc w:val="center"/>
        <w:rPr>
          <w:rFonts w:ascii="Times New Roman" w:hAnsi="Times New Roman" w:cs="Times New Roman"/>
          <w:sz w:val="28"/>
          <w:lang w:val="uk-UA"/>
        </w:rPr>
      </w:pPr>
      <w:r w:rsidRPr="00921313">
        <w:rPr>
          <w:rFonts w:ascii="Times New Roman" w:hAnsi="Times New Roman" w:cs="Times New Roman"/>
          <w:sz w:val="28"/>
          <w:lang w:val="uk-UA"/>
        </w:rPr>
        <w:t>Параграф 11. Громадська рада</w:t>
      </w:r>
    </w:p>
    <w:p w:rsidR="00156D49" w:rsidRPr="00921313" w:rsidRDefault="009B12C4" w:rsidP="00156D49">
      <w:pPr>
        <w:autoSpaceDE w:val="0"/>
        <w:autoSpaceDN w:val="0"/>
        <w:adjustRightInd w:val="0"/>
        <w:spacing w:after="0" w:line="240" w:lineRule="auto"/>
        <w:ind w:firstLine="709"/>
        <w:jc w:val="both"/>
        <w:rPr>
          <w:rFonts w:ascii="Times New Roman" w:hAnsi="Times New Roman" w:cs="Times New Roman"/>
          <w:sz w:val="28"/>
          <w:szCs w:val="28"/>
          <w:lang w:val="uk-UA"/>
        </w:rPr>
      </w:pPr>
      <w:r w:rsidRPr="00921313">
        <w:rPr>
          <w:rFonts w:ascii="Times New Roman" w:hAnsi="Times New Roman" w:cs="Times New Roman"/>
          <w:sz w:val="28"/>
          <w:lang w:val="uk-UA"/>
        </w:rPr>
        <w:t>1.11.</w:t>
      </w:r>
      <w:r w:rsidRPr="00921313">
        <w:rPr>
          <w:rFonts w:ascii="Times New Roman" w:hAnsi="Times New Roman" w:cs="Times New Roman"/>
          <w:sz w:val="28"/>
        </w:rPr>
        <w:t> </w:t>
      </w:r>
      <w:r w:rsidR="00156D49" w:rsidRPr="00921313">
        <w:rPr>
          <w:rFonts w:ascii="Times New Roman" w:hAnsi="Times New Roman" w:cs="Times New Roman"/>
          <w:sz w:val="28"/>
          <w:szCs w:val="28"/>
          <w:lang w:val="uk-UA"/>
        </w:rPr>
        <w:t>Громадська рада при адміністрації утворюється з метою забезпечення участі громадян в управлінні державними справами при адміністрації та діє на підставі, в межах та порядку, визначеному Положенням про громадську раду при адміністрації, що затверджується адміністрацією.</w:t>
      </w:r>
    </w:p>
    <w:p w:rsidR="00CD4D7D" w:rsidRPr="00921313" w:rsidRDefault="00CD4D7D" w:rsidP="00CD4D7D">
      <w:pPr>
        <w:rPr>
          <w:lang w:val="uk-UA" w:eastAsia="ar-SA"/>
        </w:rPr>
      </w:pPr>
    </w:p>
    <w:p w:rsidR="009B12C4" w:rsidRPr="00921313" w:rsidRDefault="009B12C4" w:rsidP="009B12C4">
      <w:pPr>
        <w:pStyle w:val="1"/>
        <w:keepNext w:val="0"/>
        <w:spacing w:before="0" w:after="0"/>
        <w:jc w:val="center"/>
        <w:rPr>
          <w:rFonts w:ascii="Times New Roman" w:hAnsi="Times New Roman" w:cs="Times New Roman"/>
          <w:b w:val="0"/>
        </w:rPr>
      </w:pPr>
      <w:r w:rsidRPr="00921313">
        <w:rPr>
          <w:rFonts w:ascii="Times New Roman" w:hAnsi="Times New Roman" w:cs="Times New Roman"/>
          <w:b w:val="0"/>
        </w:rPr>
        <w:t xml:space="preserve">Розділ 11. Порядок підготовки і проведення нарад, </w:t>
      </w:r>
    </w:p>
    <w:p w:rsidR="009B12C4" w:rsidRPr="00921313" w:rsidRDefault="009B12C4" w:rsidP="009B12C4">
      <w:pPr>
        <w:pStyle w:val="1"/>
        <w:keepNext w:val="0"/>
        <w:spacing w:before="0" w:after="0"/>
        <w:jc w:val="center"/>
        <w:rPr>
          <w:rFonts w:ascii="Times New Roman" w:hAnsi="Times New Roman" w:cs="Times New Roman"/>
          <w:b w:val="0"/>
        </w:rPr>
      </w:pPr>
      <w:r w:rsidRPr="00921313">
        <w:rPr>
          <w:rFonts w:ascii="Times New Roman" w:hAnsi="Times New Roman" w:cs="Times New Roman"/>
          <w:b w:val="0"/>
        </w:rPr>
        <w:t>семінарів та інших заходів</w:t>
      </w:r>
    </w:p>
    <w:p w:rsidR="009B12C4" w:rsidRPr="00921313" w:rsidRDefault="009B12C4" w:rsidP="009B12C4">
      <w:pPr>
        <w:rPr>
          <w:sz w:val="12"/>
          <w:szCs w:val="12"/>
        </w:rPr>
      </w:pPr>
    </w:p>
    <w:p w:rsidR="009B12C4" w:rsidRPr="00921313" w:rsidRDefault="009B12C4" w:rsidP="00E22CD0">
      <w:pPr>
        <w:spacing w:line="240" w:lineRule="auto"/>
        <w:jc w:val="center"/>
        <w:rPr>
          <w:rFonts w:ascii="Times New Roman" w:hAnsi="Times New Roman" w:cs="Times New Roman"/>
          <w:sz w:val="28"/>
          <w:szCs w:val="28"/>
        </w:rPr>
      </w:pPr>
      <w:r w:rsidRPr="00921313">
        <w:rPr>
          <w:rFonts w:ascii="Times New Roman" w:hAnsi="Times New Roman" w:cs="Times New Roman"/>
          <w:sz w:val="28"/>
          <w:szCs w:val="28"/>
        </w:rPr>
        <w:t xml:space="preserve">Параграф 1. Планування нарад, семінарів та інших заходів </w:t>
      </w:r>
    </w:p>
    <w:p w:rsidR="009B12C4" w:rsidRPr="00921313" w:rsidRDefault="009B12C4" w:rsidP="00E22CD0">
      <w:pPr>
        <w:spacing w:after="0" w:line="233" w:lineRule="auto"/>
        <w:ind w:firstLine="709"/>
        <w:jc w:val="both"/>
        <w:rPr>
          <w:rFonts w:ascii="Times New Roman" w:hAnsi="Times New Roman" w:cs="Times New Roman"/>
          <w:sz w:val="28"/>
          <w:szCs w:val="28"/>
          <w:lang w:val="uk-UA"/>
        </w:rPr>
      </w:pPr>
      <w:r w:rsidRPr="00921313">
        <w:rPr>
          <w:rFonts w:ascii="Times New Roman" w:hAnsi="Times New Roman" w:cs="Times New Roman"/>
          <w:sz w:val="28"/>
          <w:szCs w:val="28"/>
        </w:rPr>
        <w:t>1.1. Голова, заступники голови, керівник апарату, керівники структурних підрозділів адміністрації проводять відповідно до плану роботи адміністрації наради з метою оперативного розгляду і вирішення питань, що належать до їх компетенції.</w:t>
      </w:r>
    </w:p>
    <w:p w:rsidR="00921313" w:rsidRPr="00921313" w:rsidRDefault="00921313" w:rsidP="00E22CD0">
      <w:pPr>
        <w:spacing w:after="0" w:line="233" w:lineRule="auto"/>
        <w:ind w:firstLine="709"/>
        <w:jc w:val="both"/>
        <w:rPr>
          <w:rFonts w:ascii="Times New Roman" w:hAnsi="Times New Roman" w:cs="Times New Roman"/>
          <w:sz w:val="28"/>
          <w:szCs w:val="28"/>
          <w:lang w:val="uk-UA"/>
        </w:rPr>
      </w:pPr>
    </w:p>
    <w:p w:rsidR="009B12C4" w:rsidRPr="00921313" w:rsidRDefault="009B12C4" w:rsidP="00E22CD0">
      <w:pPr>
        <w:spacing w:after="0" w:line="233" w:lineRule="auto"/>
        <w:ind w:firstLine="709"/>
        <w:jc w:val="both"/>
        <w:rPr>
          <w:rFonts w:ascii="Times New Roman" w:hAnsi="Times New Roman" w:cs="Times New Roman"/>
          <w:sz w:val="28"/>
          <w:szCs w:val="28"/>
        </w:rPr>
      </w:pPr>
      <w:r w:rsidRPr="00921313">
        <w:rPr>
          <w:rFonts w:ascii="Times New Roman" w:hAnsi="Times New Roman" w:cs="Times New Roman"/>
          <w:sz w:val="28"/>
          <w:szCs w:val="28"/>
        </w:rPr>
        <w:lastRenderedPageBreak/>
        <w:t>1.2. План проведення нарад, семінарів та інших заходів затверджує відповідна посадова особа.</w:t>
      </w:r>
    </w:p>
    <w:p w:rsidR="009B12C4" w:rsidRPr="00921313" w:rsidRDefault="009B12C4" w:rsidP="009B12C4">
      <w:pPr>
        <w:spacing w:line="240" w:lineRule="auto"/>
        <w:jc w:val="center"/>
        <w:rPr>
          <w:rFonts w:ascii="Times New Roman" w:hAnsi="Times New Roman" w:cs="Times New Roman"/>
          <w:sz w:val="12"/>
          <w:szCs w:val="12"/>
        </w:rPr>
      </w:pPr>
    </w:p>
    <w:p w:rsidR="009B12C4" w:rsidRPr="00921313" w:rsidRDefault="009B12C4" w:rsidP="00E22CD0">
      <w:pPr>
        <w:spacing w:after="0" w:line="240" w:lineRule="auto"/>
        <w:jc w:val="center"/>
        <w:rPr>
          <w:rFonts w:ascii="Times New Roman" w:hAnsi="Times New Roman" w:cs="Times New Roman"/>
          <w:sz w:val="28"/>
          <w:szCs w:val="28"/>
        </w:rPr>
      </w:pPr>
      <w:r w:rsidRPr="00921313">
        <w:rPr>
          <w:rFonts w:ascii="Times New Roman" w:hAnsi="Times New Roman" w:cs="Times New Roman"/>
          <w:sz w:val="28"/>
          <w:szCs w:val="28"/>
        </w:rPr>
        <w:t xml:space="preserve">Параграф 2. Погодження списків учасників нарад, </w:t>
      </w:r>
    </w:p>
    <w:p w:rsidR="009B12C4" w:rsidRPr="00921313" w:rsidRDefault="009B12C4" w:rsidP="00E22CD0">
      <w:pPr>
        <w:spacing w:after="0" w:line="240" w:lineRule="auto"/>
        <w:jc w:val="center"/>
        <w:rPr>
          <w:rFonts w:ascii="Times New Roman" w:hAnsi="Times New Roman" w:cs="Times New Roman"/>
          <w:sz w:val="28"/>
          <w:szCs w:val="28"/>
        </w:rPr>
      </w:pPr>
      <w:r w:rsidRPr="00921313">
        <w:rPr>
          <w:rFonts w:ascii="Times New Roman" w:hAnsi="Times New Roman" w:cs="Times New Roman"/>
          <w:sz w:val="28"/>
          <w:szCs w:val="28"/>
        </w:rPr>
        <w:t>семінарів та інших заходів</w:t>
      </w:r>
    </w:p>
    <w:p w:rsidR="009B12C4" w:rsidRPr="00921313" w:rsidRDefault="009B12C4" w:rsidP="00E22CD0">
      <w:pPr>
        <w:spacing w:after="0" w:line="240" w:lineRule="auto"/>
        <w:ind w:firstLine="709"/>
        <w:rPr>
          <w:rFonts w:ascii="Times New Roman" w:hAnsi="Times New Roman" w:cs="Times New Roman"/>
          <w:sz w:val="12"/>
          <w:szCs w:val="12"/>
        </w:rPr>
      </w:pPr>
    </w:p>
    <w:p w:rsidR="009B12C4" w:rsidRPr="00921313" w:rsidRDefault="009B12C4" w:rsidP="00E22CD0">
      <w:pPr>
        <w:spacing w:after="0" w:line="232" w:lineRule="auto"/>
        <w:ind w:firstLine="709"/>
        <w:jc w:val="both"/>
        <w:rPr>
          <w:rFonts w:ascii="Times New Roman" w:hAnsi="Times New Roman" w:cs="Times New Roman"/>
          <w:sz w:val="28"/>
          <w:szCs w:val="28"/>
          <w:lang w:val="uk-UA"/>
        </w:rPr>
      </w:pPr>
      <w:r w:rsidRPr="00921313">
        <w:rPr>
          <w:rFonts w:ascii="Times New Roman" w:hAnsi="Times New Roman" w:cs="Times New Roman"/>
          <w:sz w:val="28"/>
          <w:szCs w:val="28"/>
        </w:rPr>
        <w:t>2.1. Склад учасників нарад, семінарів та інших заходів погоджується з головою адміністрації, його заступниками, керівником апарату, що проводять захід.</w:t>
      </w:r>
      <w:r w:rsidR="00CD4D7D" w:rsidRPr="00921313">
        <w:rPr>
          <w:rFonts w:ascii="Times New Roman" w:hAnsi="Times New Roman" w:cs="Times New Roman"/>
          <w:sz w:val="28"/>
          <w:szCs w:val="28"/>
          <w:lang w:val="uk-UA"/>
        </w:rPr>
        <w:t xml:space="preserve">  </w:t>
      </w:r>
    </w:p>
    <w:p w:rsidR="009B12C4" w:rsidRPr="00921313" w:rsidRDefault="009B12C4" w:rsidP="00E22CD0">
      <w:pPr>
        <w:spacing w:after="0" w:line="232" w:lineRule="auto"/>
        <w:ind w:firstLine="709"/>
        <w:jc w:val="both"/>
        <w:rPr>
          <w:rFonts w:ascii="Times New Roman" w:hAnsi="Times New Roman" w:cs="Times New Roman"/>
          <w:sz w:val="28"/>
          <w:szCs w:val="28"/>
          <w:lang w:val="uk-UA"/>
        </w:rPr>
      </w:pPr>
      <w:r w:rsidRPr="00921313">
        <w:rPr>
          <w:rFonts w:ascii="Times New Roman" w:hAnsi="Times New Roman" w:cs="Times New Roman"/>
          <w:sz w:val="28"/>
          <w:szCs w:val="28"/>
          <w:lang w:val="uk-UA"/>
        </w:rPr>
        <w:t>2.2.</w:t>
      </w:r>
      <w:r w:rsidRPr="00921313">
        <w:rPr>
          <w:rFonts w:ascii="Times New Roman" w:hAnsi="Times New Roman" w:cs="Times New Roman"/>
          <w:sz w:val="28"/>
          <w:szCs w:val="28"/>
        </w:rPr>
        <w:t> </w:t>
      </w:r>
      <w:r w:rsidRPr="00921313">
        <w:rPr>
          <w:rFonts w:ascii="Times New Roman" w:hAnsi="Times New Roman" w:cs="Times New Roman"/>
          <w:sz w:val="28"/>
          <w:szCs w:val="28"/>
          <w:lang w:val="uk-UA"/>
        </w:rPr>
        <w:t>Проведення нарад, семінарів структурними підрозділами адміністрації з запрошенням працівників виконкомів сільських, селищних рад погоджуються із заступниками голови, керівником апарату адміністрації (відповідно до розподілу обов’язків).</w:t>
      </w:r>
    </w:p>
    <w:p w:rsidR="009B12C4" w:rsidRPr="00921313" w:rsidRDefault="009B12C4" w:rsidP="00E22CD0">
      <w:pPr>
        <w:spacing w:after="0" w:line="232" w:lineRule="auto"/>
        <w:ind w:firstLine="709"/>
        <w:jc w:val="both"/>
        <w:rPr>
          <w:rFonts w:ascii="Times New Roman" w:hAnsi="Times New Roman" w:cs="Times New Roman"/>
          <w:sz w:val="28"/>
          <w:szCs w:val="28"/>
        </w:rPr>
      </w:pPr>
      <w:r w:rsidRPr="00921313">
        <w:rPr>
          <w:rFonts w:ascii="Times New Roman" w:hAnsi="Times New Roman" w:cs="Times New Roman"/>
          <w:sz w:val="28"/>
          <w:szCs w:val="28"/>
        </w:rPr>
        <w:t xml:space="preserve">2.3. Сільські, селищні голови запрошуються на наради та інші заходи лише з дозволу голови адміністрації. </w:t>
      </w:r>
    </w:p>
    <w:p w:rsidR="009B12C4" w:rsidRPr="00921313" w:rsidRDefault="009B12C4" w:rsidP="00E22CD0">
      <w:pPr>
        <w:spacing w:after="0" w:line="232" w:lineRule="auto"/>
        <w:ind w:firstLine="709"/>
        <w:jc w:val="both"/>
        <w:rPr>
          <w:rFonts w:ascii="Times New Roman" w:hAnsi="Times New Roman" w:cs="Times New Roman"/>
          <w:sz w:val="28"/>
          <w:szCs w:val="28"/>
        </w:rPr>
      </w:pPr>
      <w:r w:rsidRPr="00921313">
        <w:rPr>
          <w:rFonts w:ascii="Times New Roman" w:hAnsi="Times New Roman" w:cs="Times New Roman"/>
          <w:sz w:val="28"/>
          <w:szCs w:val="28"/>
        </w:rPr>
        <w:t>2.4. Загальна координація роботи з узгодження запрошення сільських, селищних голів на заходи, що проводяться головою адміністрації та його заступниками, покладається на керівника апарату адміністрації.</w:t>
      </w:r>
    </w:p>
    <w:p w:rsidR="009B12C4" w:rsidRPr="00921313" w:rsidRDefault="009B12C4" w:rsidP="00E22CD0">
      <w:pPr>
        <w:spacing w:after="0" w:line="232" w:lineRule="auto"/>
        <w:ind w:firstLine="709"/>
        <w:jc w:val="both"/>
        <w:rPr>
          <w:rFonts w:ascii="Times New Roman" w:hAnsi="Times New Roman" w:cs="Times New Roman"/>
          <w:sz w:val="28"/>
          <w:szCs w:val="28"/>
        </w:rPr>
      </w:pPr>
      <w:r w:rsidRPr="00921313">
        <w:rPr>
          <w:rFonts w:ascii="Times New Roman" w:hAnsi="Times New Roman" w:cs="Times New Roman"/>
          <w:sz w:val="28"/>
          <w:szCs w:val="28"/>
        </w:rPr>
        <w:t>2.5. Запрошення керівників структурних підрозділів адміністрації, установ, організацій на заходи здійснюється після погодження із заступниками голови, керівником апарату адміністрації (згідно з розподілом обов’язків).</w:t>
      </w:r>
    </w:p>
    <w:p w:rsidR="009B12C4" w:rsidRPr="00921313" w:rsidRDefault="009B12C4" w:rsidP="00E22CD0">
      <w:pPr>
        <w:spacing w:after="0" w:line="240" w:lineRule="auto"/>
        <w:jc w:val="both"/>
        <w:rPr>
          <w:rFonts w:ascii="Times New Roman" w:hAnsi="Times New Roman" w:cs="Times New Roman"/>
          <w:sz w:val="18"/>
          <w:szCs w:val="18"/>
          <w:lang w:val="uk-UA"/>
        </w:rPr>
      </w:pPr>
    </w:p>
    <w:p w:rsidR="00DD31A8" w:rsidRPr="00DD31A8" w:rsidRDefault="00DD31A8" w:rsidP="00E22CD0">
      <w:pPr>
        <w:spacing w:after="0" w:line="240" w:lineRule="auto"/>
        <w:jc w:val="both"/>
        <w:rPr>
          <w:rFonts w:ascii="Times New Roman" w:hAnsi="Times New Roman" w:cs="Times New Roman"/>
          <w:color w:val="FF0000"/>
          <w:sz w:val="18"/>
          <w:szCs w:val="18"/>
          <w:lang w:val="uk-UA"/>
        </w:rPr>
      </w:pPr>
    </w:p>
    <w:p w:rsidR="009B12C4" w:rsidRPr="006D2F59" w:rsidRDefault="009B12C4" w:rsidP="00E22CD0">
      <w:pPr>
        <w:spacing w:after="0" w:line="240" w:lineRule="auto"/>
        <w:jc w:val="center"/>
        <w:rPr>
          <w:rFonts w:ascii="Times New Roman" w:hAnsi="Times New Roman" w:cs="Times New Roman"/>
          <w:sz w:val="28"/>
          <w:szCs w:val="28"/>
        </w:rPr>
      </w:pPr>
      <w:r w:rsidRPr="006D2F59">
        <w:rPr>
          <w:rFonts w:ascii="Times New Roman" w:hAnsi="Times New Roman" w:cs="Times New Roman"/>
          <w:sz w:val="28"/>
          <w:szCs w:val="28"/>
        </w:rPr>
        <w:t xml:space="preserve">Параграф 3. Визначення відповідальних за організацію проведення </w:t>
      </w:r>
    </w:p>
    <w:p w:rsidR="009B12C4" w:rsidRPr="006D2F59" w:rsidRDefault="009B12C4" w:rsidP="00E22CD0">
      <w:pPr>
        <w:spacing w:after="0" w:line="240" w:lineRule="auto"/>
        <w:jc w:val="center"/>
        <w:rPr>
          <w:rFonts w:ascii="Times New Roman" w:hAnsi="Times New Roman" w:cs="Times New Roman"/>
          <w:sz w:val="28"/>
          <w:szCs w:val="28"/>
        </w:rPr>
      </w:pPr>
      <w:r w:rsidRPr="006D2F59">
        <w:rPr>
          <w:rFonts w:ascii="Times New Roman" w:hAnsi="Times New Roman" w:cs="Times New Roman"/>
          <w:sz w:val="28"/>
          <w:szCs w:val="28"/>
        </w:rPr>
        <w:t>нарад, семінарів та інших заходів</w:t>
      </w:r>
    </w:p>
    <w:p w:rsidR="009B12C4" w:rsidRPr="006D2F59" w:rsidRDefault="009B12C4" w:rsidP="009B12C4">
      <w:pPr>
        <w:spacing w:line="240" w:lineRule="auto"/>
        <w:ind w:firstLine="709"/>
        <w:rPr>
          <w:sz w:val="12"/>
          <w:szCs w:val="12"/>
        </w:rPr>
      </w:pPr>
    </w:p>
    <w:p w:rsidR="009B12C4" w:rsidRPr="006D2F59" w:rsidRDefault="009B12C4" w:rsidP="00CE2400">
      <w:pPr>
        <w:spacing w:after="0" w:line="240" w:lineRule="auto"/>
        <w:ind w:firstLine="709"/>
        <w:jc w:val="both"/>
        <w:rPr>
          <w:rFonts w:ascii="Times New Roman" w:hAnsi="Times New Roman" w:cs="Times New Roman"/>
          <w:sz w:val="28"/>
          <w:szCs w:val="28"/>
        </w:rPr>
      </w:pPr>
      <w:r w:rsidRPr="006D2F59">
        <w:rPr>
          <w:rFonts w:ascii="Times New Roman" w:hAnsi="Times New Roman" w:cs="Times New Roman"/>
          <w:sz w:val="28"/>
          <w:szCs w:val="28"/>
        </w:rPr>
        <w:t>3.1. Організація проведення нарад (інших заходів) головою адміністрації, його заступниками, керівником апарату покладається на структурні підрозділи адміністрації та її апарату, відповідно до компетенції яких належить питання порядку денного.</w:t>
      </w:r>
    </w:p>
    <w:p w:rsidR="009B12C4" w:rsidRPr="006D2F59" w:rsidRDefault="009B12C4" w:rsidP="00CE2400">
      <w:pPr>
        <w:pStyle w:val="31"/>
      </w:pPr>
      <w:r w:rsidRPr="006D2F59">
        <w:t xml:space="preserve">3.2. Організація підготовки і проведення нарад головою адміністрації з адміністративно-управлінським активом із загальних питань, а також з представниками органів місцевого самоврядування району покладається на </w:t>
      </w:r>
      <w:r w:rsidR="006B05BF" w:rsidRPr="006D2F59">
        <w:t>відділ організаційної роботи та управління персоналом</w:t>
      </w:r>
      <w:r w:rsidRPr="006D2F59">
        <w:t xml:space="preserve">. </w:t>
      </w:r>
    </w:p>
    <w:p w:rsidR="009B12C4" w:rsidRPr="006D2F59" w:rsidRDefault="009B12C4" w:rsidP="00CE2400">
      <w:pPr>
        <w:pStyle w:val="31"/>
      </w:pPr>
      <w:r w:rsidRPr="006D2F59">
        <w:t xml:space="preserve">3.3. Відповідальність за організацію нарад з вузькогалузевих питань, що проводить голова адміністрації, покладається на відповідні структурні підрозділи адміністрації, інші органи виконавчої влади в районі згідно з їх компетенцією. </w:t>
      </w:r>
      <w:r w:rsidR="006B05BF" w:rsidRPr="006D2F59">
        <w:t xml:space="preserve"> </w:t>
      </w:r>
    </w:p>
    <w:p w:rsidR="00CE2400" w:rsidRPr="00397E8E" w:rsidRDefault="00CE2400" w:rsidP="00CE2400">
      <w:pPr>
        <w:pStyle w:val="31"/>
        <w:rPr>
          <w:color w:val="FF0000"/>
        </w:rPr>
      </w:pPr>
    </w:p>
    <w:p w:rsidR="009B12C4" w:rsidRPr="005B642F" w:rsidRDefault="009B12C4" w:rsidP="00CE2400">
      <w:pPr>
        <w:spacing w:line="240" w:lineRule="auto"/>
        <w:jc w:val="center"/>
        <w:rPr>
          <w:rFonts w:ascii="Times New Roman" w:hAnsi="Times New Roman" w:cs="Times New Roman"/>
          <w:sz w:val="28"/>
          <w:szCs w:val="28"/>
          <w:lang w:val="uk-UA"/>
        </w:rPr>
      </w:pPr>
      <w:r w:rsidRPr="005B642F">
        <w:rPr>
          <w:rFonts w:ascii="Times New Roman" w:hAnsi="Times New Roman" w:cs="Times New Roman"/>
          <w:sz w:val="28"/>
          <w:szCs w:val="28"/>
        </w:rPr>
        <w:t>Параграф 4. Порядок підготовки матеріалів до нарад</w:t>
      </w:r>
    </w:p>
    <w:p w:rsidR="009B12C4" w:rsidRPr="005B642F" w:rsidRDefault="009B12C4" w:rsidP="00FF58C0">
      <w:pPr>
        <w:spacing w:after="0" w:line="240" w:lineRule="auto"/>
        <w:ind w:firstLine="709"/>
        <w:jc w:val="both"/>
        <w:rPr>
          <w:rFonts w:ascii="Times New Roman" w:hAnsi="Times New Roman" w:cs="Times New Roman"/>
          <w:sz w:val="28"/>
          <w:szCs w:val="28"/>
          <w:lang w:val="uk-UA"/>
        </w:rPr>
      </w:pPr>
      <w:r w:rsidRPr="005B642F">
        <w:rPr>
          <w:rFonts w:ascii="Times New Roman" w:hAnsi="Times New Roman" w:cs="Times New Roman"/>
          <w:sz w:val="28"/>
          <w:szCs w:val="28"/>
        </w:rPr>
        <w:t>4.1. Організатори наради самостійно формують та погоджують питання порядку денного, списки осіб, які запрошуються, готують необхідні інформаційні, статистичні, аналітичні довідки та матеріали для виступу головуючого, проекти розпорядчих документів тощо.</w:t>
      </w:r>
      <w:r w:rsidR="006B05BF" w:rsidRPr="005B642F">
        <w:rPr>
          <w:rFonts w:ascii="Times New Roman" w:hAnsi="Times New Roman" w:cs="Times New Roman"/>
          <w:sz w:val="28"/>
          <w:szCs w:val="28"/>
          <w:lang w:val="uk-UA"/>
        </w:rPr>
        <w:t xml:space="preserve"> </w:t>
      </w:r>
    </w:p>
    <w:p w:rsidR="009B12C4" w:rsidRPr="005B642F" w:rsidRDefault="009B12C4" w:rsidP="00FF58C0">
      <w:pPr>
        <w:spacing w:after="0" w:line="240" w:lineRule="auto"/>
        <w:ind w:firstLine="709"/>
        <w:jc w:val="both"/>
        <w:rPr>
          <w:rFonts w:ascii="Times New Roman" w:hAnsi="Times New Roman" w:cs="Times New Roman"/>
          <w:sz w:val="28"/>
          <w:szCs w:val="28"/>
          <w:lang w:val="uk-UA"/>
        </w:rPr>
      </w:pPr>
      <w:r w:rsidRPr="005B642F">
        <w:rPr>
          <w:rFonts w:ascii="Times New Roman" w:hAnsi="Times New Roman" w:cs="Times New Roman"/>
          <w:sz w:val="28"/>
          <w:szCs w:val="28"/>
          <w:lang w:val="uk-UA"/>
        </w:rPr>
        <w:t>4.2.</w:t>
      </w:r>
      <w:r w:rsidRPr="005B642F">
        <w:rPr>
          <w:rFonts w:ascii="Times New Roman" w:hAnsi="Times New Roman" w:cs="Times New Roman"/>
          <w:sz w:val="28"/>
          <w:szCs w:val="28"/>
        </w:rPr>
        <w:t> </w:t>
      </w:r>
      <w:r w:rsidRPr="005B642F">
        <w:rPr>
          <w:rFonts w:ascii="Times New Roman" w:hAnsi="Times New Roman" w:cs="Times New Roman"/>
          <w:sz w:val="28"/>
          <w:szCs w:val="28"/>
          <w:lang w:val="uk-UA"/>
        </w:rPr>
        <w:t xml:space="preserve">Матеріали від структурних підрозділів адміністрації, інших органів, задіяних у підготовці наради за участю голови адміністрації, за підписом керівника та погодженням відповідного заступника голови, керівника апарату адміністрації надаються організатору не пізніше як за 3 дні до проведення </w:t>
      </w:r>
      <w:r w:rsidRPr="005B642F">
        <w:rPr>
          <w:rFonts w:ascii="Times New Roman" w:hAnsi="Times New Roman" w:cs="Times New Roman"/>
          <w:sz w:val="28"/>
          <w:szCs w:val="28"/>
          <w:lang w:val="uk-UA"/>
        </w:rPr>
        <w:lastRenderedPageBreak/>
        <w:t>наради або в інший термін, установлений згідно з дорученням голови адміністрації, у тому числі:</w:t>
      </w:r>
    </w:p>
    <w:p w:rsidR="009B12C4" w:rsidRPr="005B642F" w:rsidRDefault="009B12C4" w:rsidP="00FF58C0">
      <w:pPr>
        <w:spacing w:after="0" w:line="240" w:lineRule="auto"/>
        <w:ind w:firstLine="709"/>
        <w:jc w:val="both"/>
        <w:rPr>
          <w:rFonts w:ascii="Times New Roman" w:hAnsi="Times New Roman" w:cs="Times New Roman"/>
          <w:sz w:val="28"/>
          <w:szCs w:val="28"/>
        </w:rPr>
      </w:pPr>
      <w:r w:rsidRPr="005B642F">
        <w:rPr>
          <w:rFonts w:ascii="Times New Roman" w:hAnsi="Times New Roman" w:cs="Times New Roman"/>
          <w:sz w:val="28"/>
          <w:szCs w:val="28"/>
        </w:rPr>
        <w:t>1) пропозиції до порядку денного з визначенням доповідачів, співдоповідачів;</w:t>
      </w:r>
    </w:p>
    <w:p w:rsidR="009B12C4" w:rsidRPr="005B642F" w:rsidRDefault="009B12C4" w:rsidP="00FF58C0">
      <w:pPr>
        <w:spacing w:after="0" w:line="240" w:lineRule="auto"/>
        <w:ind w:firstLine="709"/>
        <w:jc w:val="both"/>
        <w:rPr>
          <w:rFonts w:ascii="Times New Roman" w:hAnsi="Times New Roman" w:cs="Times New Roman"/>
          <w:sz w:val="28"/>
          <w:szCs w:val="28"/>
        </w:rPr>
      </w:pPr>
      <w:r w:rsidRPr="005B642F">
        <w:rPr>
          <w:rFonts w:ascii="Times New Roman" w:hAnsi="Times New Roman" w:cs="Times New Roman"/>
          <w:sz w:val="28"/>
          <w:szCs w:val="28"/>
        </w:rPr>
        <w:t>2) довідка з питань порядку денного;</w:t>
      </w:r>
    </w:p>
    <w:p w:rsidR="009B12C4" w:rsidRPr="005B642F" w:rsidRDefault="009B12C4" w:rsidP="00FF58C0">
      <w:pPr>
        <w:spacing w:after="0" w:line="240" w:lineRule="auto"/>
        <w:ind w:firstLine="709"/>
        <w:jc w:val="both"/>
        <w:rPr>
          <w:rFonts w:ascii="Times New Roman" w:hAnsi="Times New Roman" w:cs="Times New Roman"/>
          <w:sz w:val="28"/>
          <w:szCs w:val="28"/>
        </w:rPr>
      </w:pPr>
      <w:r w:rsidRPr="005B642F">
        <w:rPr>
          <w:rFonts w:ascii="Times New Roman" w:hAnsi="Times New Roman" w:cs="Times New Roman"/>
          <w:sz w:val="28"/>
          <w:szCs w:val="28"/>
        </w:rPr>
        <w:t>3) інформаційно-аналітичні матеріали, таблиці тощо;</w:t>
      </w:r>
    </w:p>
    <w:p w:rsidR="009B12C4" w:rsidRPr="005B642F" w:rsidRDefault="009B12C4" w:rsidP="00FF58C0">
      <w:pPr>
        <w:spacing w:after="0" w:line="240" w:lineRule="auto"/>
        <w:ind w:firstLine="709"/>
        <w:jc w:val="both"/>
        <w:rPr>
          <w:rFonts w:ascii="Times New Roman" w:hAnsi="Times New Roman" w:cs="Times New Roman"/>
          <w:sz w:val="28"/>
          <w:szCs w:val="28"/>
        </w:rPr>
      </w:pPr>
      <w:r w:rsidRPr="005B642F">
        <w:rPr>
          <w:rFonts w:ascii="Times New Roman" w:hAnsi="Times New Roman" w:cs="Times New Roman"/>
          <w:sz w:val="28"/>
          <w:szCs w:val="28"/>
        </w:rPr>
        <w:t>4) проект розпорядження (доручення) голови адміністрації (завізований юридичним відділом на предмет відповідності чинному законодавству) або пропозиції до завдань за результатами обговорення, що доцільно зафіксувати в протоколі наради;</w:t>
      </w:r>
    </w:p>
    <w:p w:rsidR="009B12C4" w:rsidRPr="005B642F" w:rsidRDefault="009B12C4" w:rsidP="00FF58C0">
      <w:pPr>
        <w:spacing w:after="0" w:line="240" w:lineRule="auto"/>
        <w:ind w:firstLine="709"/>
        <w:jc w:val="both"/>
        <w:rPr>
          <w:rFonts w:ascii="Times New Roman" w:hAnsi="Times New Roman" w:cs="Times New Roman"/>
          <w:sz w:val="28"/>
          <w:szCs w:val="28"/>
        </w:rPr>
      </w:pPr>
      <w:r w:rsidRPr="005B642F">
        <w:rPr>
          <w:rFonts w:ascii="Times New Roman" w:hAnsi="Times New Roman" w:cs="Times New Roman"/>
          <w:sz w:val="28"/>
          <w:szCs w:val="28"/>
        </w:rPr>
        <w:t>5) пропозиції щодо списку виступаючих;</w:t>
      </w:r>
    </w:p>
    <w:p w:rsidR="009B12C4" w:rsidRPr="005B642F" w:rsidRDefault="009B12C4" w:rsidP="00FF58C0">
      <w:pPr>
        <w:spacing w:after="0" w:line="240" w:lineRule="auto"/>
        <w:ind w:firstLine="709"/>
        <w:jc w:val="both"/>
        <w:rPr>
          <w:rFonts w:ascii="Times New Roman" w:hAnsi="Times New Roman" w:cs="Times New Roman"/>
          <w:sz w:val="28"/>
          <w:szCs w:val="28"/>
        </w:rPr>
      </w:pPr>
      <w:r w:rsidRPr="005B642F">
        <w:rPr>
          <w:rFonts w:ascii="Times New Roman" w:hAnsi="Times New Roman" w:cs="Times New Roman"/>
          <w:sz w:val="28"/>
          <w:szCs w:val="28"/>
        </w:rPr>
        <w:t>6) списки учасників заходу за категоріями;</w:t>
      </w:r>
    </w:p>
    <w:p w:rsidR="009B12C4" w:rsidRPr="005B642F" w:rsidRDefault="009B12C4" w:rsidP="00FF58C0">
      <w:pPr>
        <w:spacing w:after="0" w:line="240" w:lineRule="auto"/>
        <w:ind w:firstLine="709"/>
        <w:jc w:val="both"/>
        <w:rPr>
          <w:rFonts w:ascii="Times New Roman" w:hAnsi="Times New Roman" w:cs="Times New Roman"/>
          <w:sz w:val="28"/>
          <w:szCs w:val="28"/>
        </w:rPr>
      </w:pPr>
      <w:r w:rsidRPr="005B642F">
        <w:rPr>
          <w:rFonts w:ascii="Times New Roman" w:hAnsi="Times New Roman" w:cs="Times New Roman"/>
          <w:sz w:val="28"/>
          <w:szCs w:val="28"/>
        </w:rPr>
        <w:t>7) роздатковий  матеріали для учасників заходу (за необхідністю визначається структурним підрозділом, що здійснював підготовку питання).</w:t>
      </w:r>
    </w:p>
    <w:p w:rsidR="009B12C4" w:rsidRPr="005B642F" w:rsidRDefault="009B12C4" w:rsidP="00FF58C0">
      <w:pPr>
        <w:spacing w:after="0" w:line="240" w:lineRule="auto"/>
        <w:ind w:firstLine="709"/>
        <w:jc w:val="both"/>
        <w:rPr>
          <w:rFonts w:ascii="Times New Roman" w:hAnsi="Times New Roman" w:cs="Times New Roman"/>
          <w:sz w:val="28"/>
          <w:szCs w:val="28"/>
        </w:rPr>
      </w:pPr>
      <w:r w:rsidRPr="005B642F">
        <w:rPr>
          <w:rFonts w:ascii="Times New Roman" w:hAnsi="Times New Roman" w:cs="Times New Roman"/>
          <w:sz w:val="28"/>
          <w:szCs w:val="28"/>
        </w:rPr>
        <w:t>4.3. Відповідно до наданих пропозицій організатор наради погоджує та формує порядок проведення, у межах своєї компетенції контролює вчасність та правильність оформлення матеріалів.</w:t>
      </w:r>
    </w:p>
    <w:p w:rsidR="009B12C4" w:rsidRPr="005B642F" w:rsidRDefault="009B12C4" w:rsidP="00FF58C0">
      <w:pPr>
        <w:pStyle w:val="31"/>
      </w:pPr>
      <w:r w:rsidRPr="005B642F">
        <w:t>4.4. Порядок денний, довідкові матеріали або обґрунтування причин внесення питань на розгляд доводяться до учасників наради завчасно, а з додаткових (позапланових) питань – у день проведення наради.</w:t>
      </w:r>
    </w:p>
    <w:p w:rsidR="009B12C4" w:rsidRPr="005B642F" w:rsidRDefault="009B12C4" w:rsidP="00FF58C0">
      <w:pPr>
        <w:pStyle w:val="31"/>
      </w:pPr>
    </w:p>
    <w:p w:rsidR="009B12C4" w:rsidRPr="005B642F" w:rsidRDefault="009B12C4" w:rsidP="009B12C4">
      <w:pPr>
        <w:pStyle w:val="31"/>
        <w:ind w:firstLine="0"/>
        <w:jc w:val="center"/>
      </w:pPr>
      <w:r w:rsidRPr="005B642F">
        <w:t>Параграф 5. Запрошення та реєстрація учасників наради</w:t>
      </w:r>
    </w:p>
    <w:p w:rsidR="009B12C4" w:rsidRPr="005B642F" w:rsidRDefault="009B12C4" w:rsidP="009B12C4">
      <w:pPr>
        <w:pStyle w:val="31"/>
        <w:rPr>
          <w:sz w:val="12"/>
          <w:szCs w:val="12"/>
        </w:rPr>
      </w:pPr>
    </w:p>
    <w:p w:rsidR="009B12C4" w:rsidRPr="005B642F" w:rsidRDefault="009B12C4" w:rsidP="009B12C4">
      <w:pPr>
        <w:pStyle w:val="31"/>
      </w:pPr>
      <w:r w:rsidRPr="005B642F">
        <w:t xml:space="preserve">5.1. Запрошення на нараду за участю голови адміністрації учасників та їх реєстрацію забезпечують структурні підрозділи адміністрації, інші органи, що готували питання для розгляду на нараді. </w:t>
      </w:r>
    </w:p>
    <w:p w:rsidR="009B12C4" w:rsidRPr="005B642F" w:rsidRDefault="009B12C4" w:rsidP="009B12C4">
      <w:pPr>
        <w:pStyle w:val="31"/>
      </w:pPr>
      <w:r w:rsidRPr="005B642F">
        <w:t xml:space="preserve">5.2. Сільські, селищні голови запрошуються, як правило, </w:t>
      </w:r>
      <w:r w:rsidR="00E92BBC" w:rsidRPr="005B642F">
        <w:t>відділом організаційної роботи та управління персоналом</w:t>
      </w:r>
      <w:r w:rsidRPr="005B642F">
        <w:t>, інші категорії – органом, що готує питання для розгляду на нараді, відповідно до наданих пропозицій.</w:t>
      </w:r>
    </w:p>
    <w:p w:rsidR="009B12C4" w:rsidRPr="005B642F" w:rsidRDefault="009B12C4" w:rsidP="00D46416">
      <w:pPr>
        <w:pStyle w:val="31"/>
        <w:ind w:firstLine="0"/>
      </w:pPr>
    </w:p>
    <w:p w:rsidR="009B12C4" w:rsidRPr="005B642F" w:rsidRDefault="009B12C4" w:rsidP="009B12C4">
      <w:pPr>
        <w:pStyle w:val="31"/>
        <w:ind w:firstLine="0"/>
        <w:jc w:val="center"/>
      </w:pPr>
      <w:r w:rsidRPr="005B642F">
        <w:t>Параграф 6. Підготовка осіб, виступ яких передбачається на нараді</w:t>
      </w:r>
    </w:p>
    <w:p w:rsidR="009B12C4" w:rsidRPr="005B642F" w:rsidRDefault="009B12C4" w:rsidP="009B12C4">
      <w:pPr>
        <w:pStyle w:val="31"/>
        <w:ind w:firstLine="0"/>
        <w:rPr>
          <w:sz w:val="12"/>
          <w:szCs w:val="12"/>
        </w:rPr>
      </w:pPr>
    </w:p>
    <w:p w:rsidR="009B12C4" w:rsidRPr="005B642F" w:rsidRDefault="009B12C4" w:rsidP="009B12C4">
      <w:pPr>
        <w:pStyle w:val="31"/>
      </w:pPr>
      <w:r w:rsidRPr="005B642F">
        <w:t xml:space="preserve">6.1. Попередню роботу з виступаючими щодо можливості участі в нараді, змісту і регламентації часу виступу проводить підрозділ, відповідальний за підготовку того чи іншого питання порядку денного наради. У разі якщо з об’єктивних причин виникають зміни стосовно доповідачів, виступаючих, структурний підрозділ адміністрації або інший орган, що готує питання до наради, невідкладно інформує про це організатора. </w:t>
      </w:r>
    </w:p>
    <w:p w:rsidR="009B12C4" w:rsidRPr="005B642F" w:rsidRDefault="009B12C4" w:rsidP="009B12C4">
      <w:pPr>
        <w:pStyle w:val="31"/>
      </w:pPr>
      <w:r w:rsidRPr="005B642F">
        <w:t>6.2. Відповідальність за явку доповідачів, виступаючих на нараду покладається на структурний підрозділ адміністрації або інший орган, що готує питання до наради.</w:t>
      </w:r>
    </w:p>
    <w:p w:rsidR="009B12C4" w:rsidRPr="00397E8E" w:rsidRDefault="009B12C4" w:rsidP="009B12C4">
      <w:pPr>
        <w:pStyle w:val="31"/>
        <w:rPr>
          <w:color w:val="FF0000"/>
        </w:rPr>
      </w:pPr>
    </w:p>
    <w:p w:rsidR="009B12C4" w:rsidRPr="005B642F" w:rsidRDefault="009B12C4" w:rsidP="009B12C4">
      <w:pPr>
        <w:pStyle w:val="31"/>
        <w:ind w:firstLine="0"/>
        <w:jc w:val="center"/>
      </w:pPr>
      <w:r w:rsidRPr="005B642F">
        <w:t xml:space="preserve">Параграф 7. Протоколювання нарад, </w:t>
      </w:r>
    </w:p>
    <w:p w:rsidR="009B12C4" w:rsidRPr="005B642F" w:rsidRDefault="009B12C4" w:rsidP="009B12C4">
      <w:pPr>
        <w:pStyle w:val="31"/>
        <w:ind w:firstLine="0"/>
        <w:jc w:val="center"/>
      </w:pPr>
      <w:r w:rsidRPr="005B642F">
        <w:t>видання розпорядчих документів за їх результатами</w:t>
      </w:r>
    </w:p>
    <w:p w:rsidR="009B12C4" w:rsidRPr="005B642F" w:rsidRDefault="009B12C4" w:rsidP="009B12C4">
      <w:pPr>
        <w:pStyle w:val="31"/>
        <w:ind w:firstLine="0"/>
        <w:jc w:val="center"/>
        <w:rPr>
          <w:sz w:val="12"/>
          <w:szCs w:val="12"/>
        </w:rPr>
      </w:pPr>
    </w:p>
    <w:p w:rsidR="009B12C4" w:rsidRDefault="009B12C4" w:rsidP="00D46416">
      <w:pPr>
        <w:pStyle w:val="31"/>
      </w:pPr>
      <w:r w:rsidRPr="005B642F">
        <w:t>7.1. Прийняті на нарадах рішення оформляються протоколами не пізніше ніж у триденний строк.</w:t>
      </w:r>
    </w:p>
    <w:p w:rsidR="005B642F" w:rsidRPr="005B642F" w:rsidRDefault="005B642F" w:rsidP="00D46416">
      <w:pPr>
        <w:pStyle w:val="31"/>
      </w:pPr>
    </w:p>
    <w:p w:rsidR="009B12C4" w:rsidRPr="005B642F" w:rsidRDefault="009B12C4" w:rsidP="00D46416">
      <w:pPr>
        <w:pStyle w:val="31"/>
      </w:pPr>
      <w:r w:rsidRPr="005B642F">
        <w:lastRenderedPageBreak/>
        <w:t xml:space="preserve">7.2. Наради, що проводяться головою адміністрації, протоколюються </w:t>
      </w:r>
      <w:r w:rsidR="00E92BBC" w:rsidRPr="005B642F">
        <w:t xml:space="preserve">відділом організаційної роботи та управління персоналом </w:t>
      </w:r>
      <w:r w:rsidRPr="005B642F">
        <w:t xml:space="preserve">(в окремих випадках –структурними підрозділами адміністрації, що готують питання), інші – організаторами нарад. </w:t>
      </w:r>
    </w:p>
    <w:p w:rsidR="009B12C4" w:rsidRPr="005B642F" w:rsidRDefault="009B12C4" w:rsidP="00D46416">
      <w:pPr>
        <w:spacing w:after="0" w:line="240" w:lineRule="auto"/>
        <w:ind w:firstLine="709"/>
        <w:rPr>
          <w:rFonts w:ascii="Times New Roman" w:hAnsi="Times New Roman" w:cs="Times New Roman"/>
          <w:sz w:val="28"/>
          <w:szCs w:val="28"/>
        </w:rPr>
      </w:pPr>
      <w:r w:rsidRPr="005B642F">
        <w:rPr>
          <w:rFonts w:ascii="Times New Roman" w:hAnsi="Times New Roman" w:cs="Times New Roman"/>
          <w:sz w:val="28"/>
          <w:szCs w:val="28"/>
        </w:rPr>
        <w:t>7.3. Протокол наради підписує головуючий.</w:t>
      </w:r>
    </w:p>
    <w:p w:rsidR="009B12C4" w:rsidRPr="005B642F" w:rsidRDefault="009B12C4" w:rsidP="00D46416">
      <w:pPr>
        <w:pStyle w:val="31"/>
      </w:pPr>
      <w:r w:rsidRPr="005B642F">
        <w:t>7.4. За результатами розгляду питань на нараді можуть видаватися в установленому порядку розпорядження, доручення голови адміністрації, наказ відповідного керівника структурного підрозділу адміністрації.</w:t>
      </w:r>
    </w:p>
    <w:p w:rsidR="009B12C4" w:rsidRPr="00397E8E" w:rsidRDefault="009B12C4" w:rsidP="009B12C4">
      <w:pPr>
        <w:pStyle w:val="31"/>
        <w:rPr>
          <w:color w:val="FF0000"/>
        </w:rPr>
      </w:pPr>
    </w:p>
    <w:p w:rsidR="009B12C4" w:rsidRPr="00156435" w:rsidRDefault="009B12C4" w:rsidP="009B12C4">
      <w:pPr>
        <w:pStyle w:val="31"/>
        <w:ind w:firstLine="0"/>
        <w:jc w:val="center"/>
      </w:pPr>
      <w:r w:rsidRPr="00156435">
        <w:t xml:space="preserve">Параграф 8. Матеріально-технічне забезпечення нарад </w:t>
      </w:r>
    </w:p>
    <w:p w:rsidR="009B12C4" w:rsidRPr="00156435" w:rsidRDefault="009B12C4" w:rsidP="009B12C4">
      <w:pPr>
        <w:pStyle w:val="31"/>
        <w:ind w:firstLine="0"/>
        <w:jc w:val="center"/>
      </w:pPr>
      <w:r w:rsidRPr="00156435">
        <w:t>та інших заходів в адміністрації</w:t>
      </w:r>
    </w:p>
    <w:p w:rsidR="009B12C4" w:rsidRPr="00156435" w:rsidRDefault="009B12C4" w:rsidP="009B12C4">
      <w:pPr>
        <w:pStyle w:val="31"/>
        <w:rPr>
          <w:sz w:val="12"/>
          <w:szCs w:val="12"/>
        </w:rPr>
      </w:pPr>
    </w:p>
    <w:p w:rsidR="009B12C4" w:rsidRPr="00156435" w:rsidRDefault="009B12C4" w:rsidP="009B12C4">
      <w:pPr>
        <w:pStyle w:val="31"/>
      </w:pPr>
      <w:r w:rsidRPr="00156435">
        <w:t>8.1. Матеріально-технічне забезпечення заходів за участю голови адміністрації, що проводяться в адмінбудівлі, а також заходів за участю заступників голови адміністрації, що проводяться в залах засідань адміністрації, здійснюється загальним відділом.</w:t>
      </w:r>
    </w:p>
    <w:p w:rsidR="009B12C4" w:rsidRPr="00156435" w:rsidRDefault="009B12C4" w:rsidP="009B12C4">
      <w:pPr>
        <w:pStyle w:val="31"/>
      </w:pPr>
      <w:r w:rsidRPr="00156435">
        <w:t xml:space="preserve"> Технічне забезпечення інших заходів за участю заступників голови адміністрації здійснюється після погодження із керівником апарату адміністрації.</w:t>
      </w:r>
    </w:p>
    <w:p w:rsidR="009B12C4" w:rsidRPr="00156435" w:rsidRDefault="009B12C4" w:rsidP="009B12C4">
      <w:pPr>
        <w:pStyle w:val="31"/>
      </w:pPr>
      <w:r w:rsidRPr="00156435">
        <w:t xml:space="preserve">8.2. Узгодження питань щодо виділення приміщення, його підготовка до проведення заходу в адміністрації покладається на загальний відділ. </w:t>
      </w:r>
    </w:p>
    <w:p w:rsidR="009B12C4" w:rsidRPr="00156435" w:rsidRDefault="009B12C4" w:rsidP="00D46416">
      <w:pPr>
        <w:pStyle w:val="31"/>
        <w:spacing w:line="232" w:lineRule="auto"/>
      </w:pPr>
      <w:r w:rsidRPr="00156435">
        <w:t xml:space="preserve">8.3. Під час проведення нарад або інших заходів в адміністрації за участю голови адміністрації </w:t>
      </w:r>
      <w:r w:rsidR="000A2E70" w:rsidRPr="00156435">
        <w:t xml:space="preserve">відділ організаційної роботи та управління персоналом </w:t>
      </w:r>
      <w:r w:rsidRPr="00156435">
        <w:t xml:space="preserve">організовує чергування. </w:t>
      </w:r>
    </w:p>
    <w:p w:rsidR="00D46416" w:rsidRPr="00397E8E" w:rsidRDefault="00D46416" w:rsidP="00D46416">
      <w:pPr>
        <w:pStyle w:val="31"/>
        <w:spacing w:line="232" w:lineRule="auto"/>
        <w:rPr>
          <w:color w:val="FF0000"/>
        </w:rPr>
      </w:pPr>
    </w:p>
    <w:p w:rsidR="006A282E" w:rsidRPr="00397E8E" w:rsidRDefault="006A282E" w:rsidP="00D46416">
      <w:pPr>
        <w:spacing w:after="0" w:line="240" w:lineRule="auto"/>
        <w:jc w:val="center"/>
        <w:rPr>
          <w:rFonts w:ascii="Times New Roman" w:hAnsi="Times New Roman" w:cs="Times New Roman"/>
          <w:color w:val="FF0000"/>
          <w:sz w:val="28"/>
          <w:szCs w:val="28"/>
          <w:lang w:val="uk-UA"/>
        </w:rPr>
      </w:pPr>
    </w:p>
    <w:p w:rsidR="009B12C4" w:rsidRPr="00156435" w:rsidRDefault="009B12C4" w:rsidP="00D46416">
      <w:pPr>
        <w:spacing w:after="0" w:line="240" w:lineRule="auto"/>
        <w:jc w:val="center"/>
        <w:rPr>
          <w:rFonts w:ascii="Times New Roman" w:hAnsi="Times New Roman" w:cs="Times New Roman"/>
          <w:sz w:val="28"/>
          <w:szCs w:val="28"/>
        </w:rPr>
      </w:pPr>
      <w:r w:rsidRPr="00156435">
        <w:rPr>
          <w:rFonts w:ascii="Times New Roman" w:hAnsi="Times New Roman" w:cs="Times New Roman"/>
          <w:sz w:val="28"/>
          <w:szCs w:val="28"/>
        </w:rPr>
        <w:t>Параграф 9. Підготовка заходів в адміністрації за участю</w:t>
      </w:r>
    </w:p>
    <w:p w:rsidR="009B12C4" w:rsidRPr="00156435" w:rsidRDefault="009B12C4" w:rsidP="00D46416">
      <w:pPr>
        <w:spacing w:after="0" w:line="240" w:lineRule="auto"/>
        <w:jc w:val="center"/>
        <w:rPr>
          <w:rFonts w:ascii="Times New Roman" w:hAnsi="Times New Roman" w:cs="Times New Roman"/>
          <w:sz w:val="28"/>
          <w:szCs w:val="28"/>
        </w:rPr>
      </w:pPr>
      <w:r w:rsidRPr="00156435">
        <w:rPr>
          <w:rFonts w:ascii="Times New Roman" w:hAnsi="Times New Roman" w:cs="Times New Roman"/>
          <w:sz w:val="28"/>
          <w:szCs w:val="28"/>
        </w:rPr>
        <w:t>іноземних делегацій, груп, окремих іноземних громадян</w:t>
      </w:r>
    </w:p>
    <w:p w:rsidR="009B12C4" w:rsidRPr="00156435" w:rsidRDefault="009B12C4" w:rsidP="009B12C4">
      <w:pPr>
        <w:spacing w:line="240" w:lineRule="auto"/>
        <w:ind w:firstLine="709"/>
        <w:jc w:val="center"/>
        <w:rPr>
          <w:sz w:val="12"/>
          <w:szCs w:val="12"/>
        </w:rPr>
      </w:pPr>
    </w:p>
    <w:p w:rsidR="009B12C4" w:rsidRPr="00156435" w:rsidRDefault="009B12C4" w:rsidP="00D46416">
      <w:pPr>
        <w:spacing w:after="0" w:line="233" w:lineRule="auto"/>
        <w:ind w:firstLine="709"/>
        <w:jc w:val="both"/>
        <w:rPr>
          <w:rFonts w:ascii="Times New Roman" w:hAnsi="Times New Roman" w:cs="Times New Roman"/>
          <w:sz w:val="28"/>
          <w:szCs w:val="28"/>
          <w:lang w:val="uk-UA"/>
        </w:rPr>
      </w:pPr>
      <w:r w:rsidRPr="00156435">
        <w:rPr>
          <w:rFonts w:ascii="Times New Roman" w:hAnsi="Times New Roman" w:cs="Times New Roman"/>
          <w:sz w:val="28"/>
          <w:szCs w:val="28"/>
        </w:rPr>
        <w:t xml:space="preserve">9.1. Підготовка нарад та інших заходів за участю іноземних делегацій, груп, окремих іноземних громадян здійснюється відповідно до вимог Інструкції про порядок </w:t>
      </w:r>
      <w:r w:rsidR="00A35023">
        <w:rPr>
          <w:rFonts w:ascii="Times New Roman" w:hAnsi="Times New Roman" w:cs="Times New Roman"/>
          <w:sz w:val="28"/>
          <w:szCs w:val="28"/>
          <w:lang w:val="uk-UA"/>
        </w:rPr>
        <w:t xml:space="preserve">ведення </w:t>
      </w:r>
      <w:r w:rsidRPr="00156435">
        <w:rPr>
          <w:rFonts w:ascii="Times New Roman" w:hAnsi="Times New Roman" w:cs="Times New Roman"/>
          <w:sz w:val="28"/>
          <w:szCs w:val="28"/>
        </w:rPr>
        <w:t>обліку, зберігання</w:t>
      </w:r>
      <w:r w:rsidR="00A35023">
        <w:rPr>
          <w:rFonts w:ascii="Times New Roman" w:hAnsi="Times New Roman" w:cs="Times New Roman"/>
          <w:sz w:val="28"/>
          <w:szCs w:val="28"/>
          <w:lang w:val="uk-UA"/>
        </w:rPr>
        <w:t>,</w:t>
      </w:r>
      <w:r w:rsidRPr="00156435">
        <w:rPr>
          <w:rFonts w:ascii="Times New Roman" w:hAnsi="Times New Roman" w:cs="Times New Roman"/>
          <w:sz w:val="28"/>
          <w:szCs w:val="28"/>
        </w:rPr>
        <w:t xml:space="preserve"> використання</w:t>
      </w:r>
      <w:r w:rsidR="00A35023">
        <w:rPr>
          <w:rFonts w:ascii="Times New Roman" w:hAnsi="Times New Roman" w:cs="Times New Roman"/>
          <w:sz w:val="28"/>
          <w:szCs w:val="28"/>
          <w:lang w:val="uk-UA"/>
        </w:rPr>
        <w:t xml:space="preserve"> і знищення документів</w:t>
      </w:r>
      <w:r w:rsidRPr="00156435">
        <w:rPr>
          <w:rFonts w:ascii="Times New Roman" w:hAnsi="Times New Roman" w:cs="Times New Roman"/>
          <w:sz w:val="28"/>
          <w:szCs w:val="28"/>
        </w:rPr>
        <w:t xml:space="preserve"> та інших матеріальних носіїв інформації, </w:t>
      </w:r>
      <w:r w:rsidR="00241327">
        <w:rPr>
          <w:rFonts w:ascii="Times New Roman" w:hAnsi="Times New Roman" w:cs="Times New Roman"/>
          <w:sz w:val="28"/>
          <w:szCs w:val="28"/>
          <w:lang w:val="uk-UA"/>
        </w:rPr>
        <w:t>що</w:t>
      </w:r>
      <w:r w:rsidRPr="00156435">
        <w:rPr>
          <w:rFonts w:ascii="Times New Roman" w:hAnsi="Times New Roman" w:cs="Times New Roman"/>
          <w:sz w:val="28"/>
          <w:szCs w:val="28"/>
        </w:rPr>
        <w:t xml:space="preserve"> містять службову інформацію, затвердженої відповідною постановою </w:t>
      </w:r>
      <w:r w:rsidR="00241327">
        <w:rPr>
          <w:rFonts w:ascii="Times New Roman" w:hAnsi="Times New Roman" w:cs="Times New Roman"/>
          <w:sz w:val="28"/>
          <w:szCs w:val="28"/>
        </w:rPr>
        <w:t xml:space="preserve">Кабінету Міністрів України від </w:t>
      </w:r>
      <w:r w:rsidR="00241327">
        <w:rPr>
          <w:rFonts w:ascii="Times New Roman" w:hAnsi="Times New Roman" w:cs="Times New Roman"/>
          <w:sz w:val="28"/>
          <w:szCs w:val="28"/>
          <w:lang w:val="uk-UA"/>
        </w:rPr>
        <w:t>16жовтня 2016р</w:t>
      </w:r>
      <w:r w:rsidRPr="00156435">
        <w:rPr>
          <w:rFonts w:ascii="Times New Roman" w:hAnsi="Times New Roman" w:cs="Times New Roman"/>
          <w:sz w:val="28"/>
          <w:szCs w:val="28"/>
        </w:rPr>
        <w:t>.</w:t>
      </w:r>
    </w:p>
    <w:p w:rsidR="00D46416" w:rsidRPr="00397E8E" w:rsidRDefault="00D46416" w:rsidP="00D46416">
      <w:pPr>
        <w:spacing w:after="0" w:line="233" w:lineRule="auto"/>
        <w:ind w:firstLine="709"/>
        <w:jc w:val="both"/>
        <w:rPr>
          <w:rFonts w:ascii="Times New Roman" w:hAnsi="Times New Roman" w:cs="Times New Roman"/>
          <w:color w:val="FF0000"/>
          <w:sz w:val="28"/>
          <w:szCs w:val="28"/>
          <w:lang w:val="uk-UA"/>
        </w:rPr>
      </w:pPr>
    </w:p>
    <w:p w:rsidR="009B12C4" w:rsidRPr="00241327" w:rsidRDefault="009B12C4" w:rsidP="009B12C4">
      <w:pPr>
        <w:pStyle w:val="31"/>
        <w:ind w:firstLine="0"/>
        <w:jc w:val="center"/>
      </w:pPr>
      <w:r w:rsidRPr="00241327">
        <w:t>Параграф 10. Участь представників засобів масової інформації</w:t>
      </w:r>
    </w:p>
    <w:p w:rsidR="009B12C4" w:rsidRPr="00241327" w:rsidRDefault="009B12C4" w:rsidP="009B12C4">
      <w:pPr>
        <w:pStyle w:val="31"/>
        <w:ind w:firstLine="0"/>
        <w:jc w:val="center"/>
      </w:pPr>
      <w:r w:rsidRPr="00241327">
        <w:t>в заходах, що проводяться адміністрацією</w:t>
      </w:r>
    </w:p>
    <w:p w:rsidR="009B12C4" w:rsidRPr="00241327" w:rsidRDefault="009B12C4" w:rsidP="009B12C4">
      <w:pPr>
        <w:pStyle w:val="31"/>
        <w:rPr>
          <w:sz w:val="12"/>
          <w:szCs w:val="12"/>
        </w:rPr>
      </w:pPr>
    </w:p>
    <w:p w:rsidR="009B12C4" w:rsidRPr="00241327" w:rsidRDefault="009B12C4" w:rsidP="009B12C4">
      <w:pPr>
        <w:pStyle w:val="31"/>
      </w:pPr>
      <w:r w:rsidRPr="00241327">
        <w:t>10.1. Право офіційно повідомляти засобам масової інформації про порядок денний та підсумки розгляду питань на нарадах має</w:t>
      </w:r>
      <w:r w:rsidR="00A35023" w:rsidRPr="00241327">
        <w:t xml:space="preserve"> відділ </w:t>
      </w:r>
      <w:r w:rsidRPr="00241327">
        <w:t xml:space="preserve"> </w:t>
      </w:r>
      <w:r w:rsidR="00A35023" w:rsidRPr="00241327">
        <w:t xml:space="preserve">юридичного забезпечення та комунікацій з громадськістю </w:t>
      </w:r>
      <w:r w:rsidR="00464E66" w:rsidRPr="00241327">
        <w:t xml:space="preserve"> </w:t>
      </w:r>
      <w:r w:rsidRPr="00241327">
        <w:t>за дорученням відповідного заступника голови або керівника апарату.</w:t>
      </w:r>
    </w:p>
    <w:p w:rsidR="00241327" w:rsidRPr="00241327" w:rsidRDefault="009B12C4" w:rsidP="000D43FD">
      <w:pPr>
        <w:pStyle w:val="31"/>
      </w:pPr>
      <w:r w:rsidRPr="00241327">
        <w:t>10.2. Відповідальність за запрошення на заходи адміністрації представників засобів масової інформації покладається на</w:t>
      </w:r>
      <w:r w:rsidR="00241327" w:rsidRPr="00241327">
        <w:t xml:space="preserve"> відділ  юридичного забезпечення та комунікацій з громадськістю</w:t>
      </w:r>
      <w:r w:rsidR="000D43FD" w:rsidRPr="00241327">
        <w:t xml:space="preserve">. </w:t>
      </w:r>
    </w:p>
    <w:p w:rsidR="00241327" w:rsidRPr="00241327" w:rsidRDefault="00241327" w:rsidP="000D43FD">
      <w:pPr>
        <w:pStyle w:val="31"/>
      </w:pPr>
    </w:p>
    <w:p w:rsidR="000D43FD" w:rsidRPr="00241327" w:rsidRDefault="000D43FD" w:rsidP="000D43FD">
      <w:pPr>
        <w:pStyle w:val="31"/>
      </w:pPr>
      <w:r w:rsidRPr="00241327">
        <w:t xml:space="preserve">          </w:t>
      </w:r>
    </w:p>
    <w:p w:rsidR="009B12C4" w:rsidRPr="00241327" w:rsidRDefault="009B12C4" w:rsidP="000D43FD">
      <w:pPr>
        <w:pStyle w:val="31"/>
      </w:pPr>
      <w:r w:rsidRPr="00241327">
        <w:lastRenderedPageBreak/>
        <w:t xml:space="preserve">10.3. Журналісти можуть безперешкодно відвідувати заходи, що проводяться адміністрацією, крім випадків, визначених законодавством. </w:t>
      </w:r>
    </w:p>
    <w:p w:rsidR="000D43FD" w:rsidRPr="00241327" w:rsidRDefault="000D43FD" w:rsidP="000D43FD">
      <w:pPr>
        <w:pStyle w:val="31"/>
      </w:pPr>
    </w:p>
    <w:p w:rsidR="009B12C4" w:rsidRPr="00241327" w:rsidRDefault="009B12C4" w:rsidP="00D25104">
      <w:pPr>
        <w:spacing w:line="240" w:lineRule="auto"/>
        <w:ind w:right="91" w:firstLine="720"/>
        <w:jc w:val="center"/>
        <w:rPr>
          <w:rFonts w:ascii="Times New Roman" w:hAnsi="Times New Roman" w:cs="Times New Roman"/>
          <w:sz w:val="28"/>
          <w:szCs w:val="28"/>
        </w:rPr>
      </w:pPr>
      <w:r w:rsidRPr="00241327">
        <w:rPr>
          <w:rFonts w:ascii="Times New Roman" w:hAnsi="Times New Roman" w:cs="Times New Roman"/>
          <w:sz w:val="28"/>
          <w:szCs w:val="28"/>
        </w:rPr>
        <w:t>Параграф 11. Участь керівників органів виконавчої влади, органів місцевого самоврядування району в заходах за участю голови адміністрації</w:t>
      </w:r>
    </w:p>
    <w:p w:rsidR="009B12C4" w:rsidRPr="00241327" w:rsidRDefault="009B12C4" w:rsidP="005B59A1">
      <w:pPr>
        <w:spacing w:after="0" w:line="240" w:lineRule="auto"/>
        <w:ind w:right="91" w:firstLine="720"/>
        <w:jc w:val="both"/>
        <w:rPr>
          <w:rFonts w:ascii="Times New Roman" w:hAnsi="Times New Roman" w:cs="Times New Roman"/>
          <w:sz w:val="28"/>
          <w:szCs w:val="28"/>
        </w:rPr>
      </w:pPr>
      <w:r w:rsidRPr="00241327">
        <w:rPr>
          <w:rFonts w:ascii="Times New Roman" w:hAnsi="Times New Roman" w:cs="Times New Roman"/>
          <w:sz w:val="28"/>
          <w:szCs w:val="28"/>
        </w:rPr>
        <w:t xml:space="preserve">11.1. Керівники органів виконавчої влади, органів місцевого самоврядування району беруть участь у заходах за участю голови адміністрації особисто. </w:t>
      </w:r>
    </w:p>
    <w:p w:rsidR="009B12C4" w:rsidRPr="00241327" w:rsidRDefault="009B12C4" w:rsidP="005B59A1">
      <w:pPr>
        <w:spacing w:after="0" w:line="240" w:lineRule="auto"/>
        <w:ind w:right="91" w:firstLine="720"/>
        <w:jc w:val="both"/>
        <w:rPr>
          <w:rFonts w:ascii="Times New Roman" w:hAnsi="Times New Roman" w:cs="Times New Roman"/>
          <w:sz w:val="28"/>
          <w:szCs w:val="28"/>
        </w:rPr>
      </w:pPr>
      <w:r w:rsidRPr="00241327">
        <w:rPr>
          <w:rFonts w:ascii="Times New Roman" w:hAnsi="Times New Roman" w:cs="Times New Roman"/>
          <w:sz w:val="28"/>
          <w:szCs w:val="28"/>
        </w:rPr>
        <w:t xml:space="preserve">11.2. При виникненні непередбачуваних обставин, що перешкоджають особистій участі в заходах, які проводить голова адміністрації, керівник має завчасно інформувати голову адміністрації та погодити з ним посадову особу відповідного органу, яка братиме участь у цьому заході. </w:t>
      </w:r>
    </w:p>
    <w:p w:rsidR="009B12C4" w:rsidRPr="00241327" w:rsidRDefault="009B12C4" w:rsidP="005B59A1">
      <w:pPr>
        <w:spacing w:after="0" w:line="240" w:lineRule="auto"/>
        <w:ind w:right="91" w:firstLine="720"/>
        <w:jc w:val="both"/>
        <w:rPr>
          <w:rFonts w:ascii="Times New Roman" w:hAnsi="Times New Roman" w:cs="Times New Roman"/>
          <w:sz w:val="28"/>
          <w:szCs w:val="28"/>
        </w:rPr>
      </w:pPr>
      <w:r w:rsidRPr="00241327">
        <w:rPr>
          <w:rFonts w:ascii="Times New Roman" w:hAnsi="Times New Roman" w:cs="Times New Roman"/>
          <w:sz w:val="28"/>
          <w:szCs w:val="28"/>
        </w:rPr>
        <w:t xml:space="preserve">11.3. З метою формування об’єктивних списків для реєстрації запрошених на заходи за участю голови адміністрації в разі погодження участі іншої посадової особи невідкладно інформується про це </w:t>
      </w:r>
      <w:r w:rsidR="00D56136" w:rsidRPr="00241327">
        <w:rPr>
          <w:rFonts w:ascii="Times New Roman" w:hAnsi="Times New Roman" w:cs="Times New Roman"/>
          <w:sz w:val="28"/>
          <w:szCs w:val="28"/>
          <w:lang w:val="uk-UA"/>
        </w:rPr>
        <w:t>відділ організаційної роботи та управління персоналом</w:t>
      </w:r>
      <w:r w:rsidRPr="00241327">
        <w:rPr>
          <w:rFonts w:ascii="Times New Roman" w:hAnsi="Times New Roman" w:cs="Times New Roman"/>
          <w:sz w:val="28"/>
          <w:szCs w:val="28"/>
        </w:rPr>
        <w:t xml:space="preserve">. </w:t>
      </w:r>
    </w:p>
    <w:p w:rsidR="009B12C4" w:rsidRPr="00241327" w:rsidRDefault="005B59A1" w:rsidP="005B59A1">
      <w:pPr>
        <w:spacing w:after="0" w:line="240" w:lineRule="auto"/>
        <w:ind w:right="91"/>
        <w:jc w:val="both"/>
        <w:rPr>
          <w:rFonts w:ascii="Times New Roman" w:hAnsi="Times New Roman" w:cs="Times New Roman"/>
          <w:sz w:val="28"/>
          <w:szCs w:val="28"/>
        </w:rPr>
      </w:pPr>
      <w:r w:rsidRPr="00397E8E">
        <w:rPr>
          <w:rFonts w:ascii="Times New Roman" w:hAnsi="Times New Roman" w:cs="Times New Roman"/>
          <w:color w:val="FF0000"/>
          <w:sz w:val="28"/>
          <w:szCs w:val="28"/>
          <w:lang w:val="uk-UA"/>
        </w:rPr>
        <w:t xml:space="preserve">          </w:t>
      </w:r>
      <w:r w:rsidR="009B12C4" w:rsidRPr="00241327">
        <w:rPr>
          <w:rFonts w:ascii="Times New Roman" w:hAnsi="Times New Roman" w:cs="Times New Roman"/>
          <w:sz w:val="28"/>
          <w:szCs w:val="28"/>
        </w:rPr>
        <w:t xml:space="preserve">11.4. Керівники органів, відповідальних за підготовку питань (матеріалів) до заходів за участю голови адміністрації, які здійснювали запрошення окремих категорій учасників, яким доручено забезпечити участь визначених представників, відповідають за організацію явки зазначених осіб. У випадку виникнення обставин, що унеможливлюють присутність на заходах цих осіб, відповідальний працівник зазначеного органу має поінформувати </w:t>
      </w:r>
      <w:r w:rsidR="00D56136" w:rsidRPr="00241327">
        <w:rPr>
          <w:rFonts w:ascii="Times New Roman" w:hAnsi="Times New Roman" w:cs="Times New Roman"/>
          <w:sz w:val="28"/>
          <w:szCs w:val="28"/>
          <w:lang w:val="uk-UA"/>
        </w:rPr>
        <w:t>відділ організаційної роботи та управління персоналом</w:t>
      </w:r>
      <w:r w:rsidR="00D56136" w:rsidRPr="00241327">
        <w:rPr>
          <w:rFonts w:ascii="Times New Roman" w:hAnsi="Times New Roman" w:cs="Times New Roman"/>
          <w:sz w:val="28"/>
          <w:szCs w:val="28"/>
        </w:rPr>
        <w:t xml:space="preserve"> </w:t>
      </w:r>
      <w:r w:rsidR="009B12C4" w:rsidRPr="00241327">
        <w:rPr>
          <w:rFonts w:ascii="Times New Roman" w:hAnsi="Times New Roman" w:cs="Times New Roman"/>
          <w:sz w:val="28"/>
          <w:szCs w:val="28"/>
        </w:rPr>
        <w:t>про причини та вказати представників, які прибудуть замість запрошених.</w:t>
      </w:r>
    </w:p>
    <w:p w:rsidR="009B12C4" w:rsidRPr="00241327" w:rsidRDefault="0087589F" w:rsidP="0025440C">
      <w:pPr>
        <w:spacing w:after="0" w:line="240" w:lineRule="auto"/>
        <w:ind w:right="91"/>
        <w:jc w:val="both"/>
        <w:rPr>
          <w:rFonts w:ascii="Times New Roman" w:hAnsi="Times New Roman" w:cs="Times New Roman"/>
          <w:sz w:val="28"/>
          <w:szCs w:val="28"/>
        </w:rPr>
      </w:pPr>
      <w:r w:rsidRPr="00241327">
        <w:rPr>
          <w:rFonts w:ascii="Times New Roman" w:hAnsi="Times New Roman" w:cs="Times New Roman"/>
          <w:sz w:val="28"/>
          <w:szCs w:val="28"/>
          <w:lang w:val="uk-UA"/>
        </w:rPr>
        <w:t xml:space="preserve">         </w:t>
      </w:r>
      <w:r w:rsidR="009B12C4" w:rsidRPr="00241327">
        <w:rPr>
          <w:rFonts w:ascii="Times New Roman" w:hAnsi="Times New Roman" w:cs="Times New Roman"/>
          <w:sz w:val="28"/>
          <w:szCs w:val="28"/>
        </w:rPr>
        <w:t xml:space="preserve">11.5. Реєстрація запрошених закінчується за 5 хвилин до початку таких заходів. </w:t>
      </w:r>
    </w:p>
    <w:p w:rsidR="009B12C4" w:rsidRPr="006236E8" w:rsidRDefault="009B12C4" w:rsidP="0087589F">
      <w:pPr>
        <w:spacing w:after="0" w:line="240" w:lineRule="auto"/>
        <w:jc w:val="center"/>
        <w:rPr>
          <w:rFonts w:ascii="Times New Roman" w:hAnsi="Times New Roman" w:cs="Times New Roman"/>
          <w:sz w:val="28"/>
          <w:szCs w:val="28"/>
        </w:rPr>
      </w:pPr>
      <w:r w:rsidRPr="006236E8">
        <w:rPr>
          <w:rFonts w:ascii="Times New Roman" w:hAnsi="Times New Roman" w:cs="Times New Roman"/>
          <w:sz w:val="28"/>
          <w:szCs w:val="28"/>
        </w:rPr>
        <w:t>Параграф 12. Порядок підготовки тез виступів</w:t>
      </w:r>
    </w:p>
    <w:p w:rsidR="009B12C4" w:rsidRPr="006236E8" w:rsidRDefault="009B12C4" w:rsidP="0087589F">
      <w:pPr>
        <w:spacing w:after="0" w:line="240" w:lineRule="auto"/>
        <w:jc w:val="center"/>
        <w:rPr>
          <w:rFonts w:ascii="Times New Roman" w:hAnsi="Times New Roman" w:cs="Times New Roman"/>
          <w:sz w:val="28"/>
          <w:szCs w:val="28"/>
        </w:rPr>
      </w:pPr>
      <w:r w:rsidRPr="006236E8">
        <w:rPr>
          <w:rFonts w:ascii="Times New Roman" w:hAnsi="Times New Roman" w:cs="Times New Roman"/>
          <w:sz w:val="28"/>
          <w:szCs w:val="28"/>
        </w:rPr>
        <w:t>та доповідей голові адміністрації</w:t>
      </w:r>
    </w:p>
    <w:p w:rsidR="009B12C4" w:rsidRPr="00397E8E" w:rsidRDefault="009B12C4" w:rsidP="009B12C4">
      <w:pPr>
        <w:spacing w:line="240" w:lineRule="auto"/>
        <w:rPr>
          <w:color w:val="FF0000"/>
          <w:sz w:val="12"/>
          <w:szCs w:val="12"/>
        </w:rPr>
      </w:pPr>
    </w:p>
    <w:p w:rsidR="009B12C4" w:rsidRPr="008A1DBD" w:rsidRDefault="007D03F7" w:rsidP="007D03F7">
      <w:pPr>
        <w:spacing w:after="0" w:line="240" w:lineRule="auto"/>
        <w:jc w:val="both"/>
        <w:rPr>
          <w:rFonts w:ascii="Times New Roman" w:hAnsi="Times New Roman" w:cs="Times New Roman"/>
          <w:sz w:val="28"/>
          <w:szCs w:val="28"/>
        </w:rPr>
      </w:pPr>
      <w:r w:rsidRPr="00397E8E">
        <w:rPr>
          <w:rFonts w:ascii="Times New Roman" w:hAnsi="Times New Roman" w:cs="Times New Roman"/>
          <w:color w:val="FF0000"/>
          <w:sz w:val="28"/>
          <w:szCs w:val="28"/>
          <w:lang w:val="uk-UA"/>
        </w:rPr>
        <w:t xml:space="preserve">          </w:t>
      </w:r>
      <w:r w:rsidR="009B12C4" w:rsidRPr="008A1DBD">
        <w:rPr>
          <w:rFonts w:ascii="Times New Roman" w:hAnsi="Times New Roman" w:cs="Times New Roman"/>
          <w:sz w:val="28"/>
          <w:szCs w:val="28"/>
        </w:rPr>
        <w:t>12.1. При підготовці заходів за участю голови адміністрації за його дорученням можуть готуватися:</w:t>
      </w:r>
    </w:p>
    <w:p w:rsidR="009B12C4" w:rsidRPr="008A1DBD" w:rsidRDefault="009B12C4" w:rsidP="007D03F7">
      <w:pPr>
        <w:spacing w:after="0" w:line="240" w:lineRule="auto"/>
        <w:jc w:val="both"/>
        <w:rPr>
          <w:rFonts w:ascii="Times New Roman" w:hAnsi="Times New Roman" w:cs="Times New Roman"/>
          <w:sz w:val="28"/>
          <w:szCs w:val="28"/>
        </w:rPr>
      </w:pPr>
      <w:r w:rsidRPr="008A1DBD">
        <w:rPr>
          <w:rFonts w:ascii="Times New Roman" w:hAnsi="Times New Roman" w:cs="Times New Roman"/>
          <w:sz w:val="28"/>
          <w:szCs w:val="28"/>
        </w:rPr>
        <w:t xml:space="preserve">тези виступів – на наради, засідання колегії, інших дорадчих органів адміністрації, урочистості з нагоди знаменних дат та професійних свят, для робочих зустрічей, поїздок тощо; </w:t>
      </w:r>
    </w:p>
    <w:p w:rsidR="009B12C4" w:rsidRPr="008A1DBD" w:rsidRDefault="009B12C4" w:rsidP="007D03F7">
      <w:pPr>
        <w:spacing w:after="0" w:line="240" w:lineRule="auto"/>
        <w:jc w:val="both"/>
        <w:rPr>
          <w:rFonts w:ascii="Times New Roman" w:hAnsi="Times New Roman" w:cs="Times New Roman"/>
          <w:sz w:val="28"/>
          <w:szCs w:val="28"/>
        </w:rPr>
      </w:pPr>
      <w:r w:rsidRPr="008A1DBD">
        <w:rPr>
          <w:rFonts w:ascii="Times New Roman" w:hAnsi="Times New Roman" w:cs="Times New Roman"/>
          <w:sz w:val="28"/>
          <w:szCs w:val="28"/>
        </w:rPr>
        <w:t>доповіді – на урочисті збори, мітинги з нагоди державних свят, інші заходи.</w:t>
      </w:r>
    </w:p>
    <w:p w:rsidR="009B12C4" w:rsidRPr="008A1DBD" w:rsidRDefault="0087589F" w:rsidP="007D03F7">
      <w:pPr>
        <w:spacing w:after="0" w:line="240" w:lineRule="auto"/>
        <w:jc w:val="both"/>
        <w:rPr>
          <w:rFonts w:ascii="Times New Roman" w:hAnsi="Times New Roman" w:cs="Times New Roman"/>
          <w:sz w:val="28"/>
          <w:szCs w:val="28"/>
          <w:lang w:val="uk-UA"/>
        </w:rPr>
      </w:pPr>
      <w:r w:rsidRPr="008A1DBD">
        <w:rPr>
          <w:rFonts w:ascii="Times New Roman" w:hAnsi="Times New Roman" w:cs="Times New Roman"/>
          <w:sz w:val="28"/>
          <w:szCs w:val="28"/>
          <w:lang w:val="uk-UA"/>
        </w:rPr>
        <w:t xml:space="preserve">         </w:t>
      </w:r>
      <w:r w:rsidR="009B12C4" w:rsidRPr="008A1DBD">
        <w:rPr>
          <w:rFonts w:ascii="Times New Roman" w:hAnsi="Times New Roman" w:cs="Times New Roman"/>
          <w:sz w:val="28"/>
          <w:szCs w:val="28"/>
          <w:lang w:val="uk-UA"/>
        </w:rPr>
        <w:t>12.2.</w:t>
      </w:r>
      <w:r w:rsidR="009B12C4" w:rsidRPr="008A1DBD">
        <w:rPr>
          <w:rFonts w:ascii="Times New Roman" w:hAnsi="Times New Roman" w:cs="Times New Roman"/>
          <w:sz w:val="28"/>
          <w:szCs w:val="28"/>
        </w:rPr>
        <w:t> </w:t>
      </w:r>
      <w:r w:rsidR="009B12C4" w:rsidRPr="008A1DBD">
        <w:rPr>
          <w:rFonts w:ascii="Times New Roman" w:hAnsi="Times New Roman" w:cs="Times New Roman"/>
          <w:sz w:val="28"/>
          <w:szCs w:val="28"/>
          <w:lang w:val="uk-UA"/>
        </w:rPr>
        <w:t>Тези виступів та матеріали для доповідей голови адміністрації готують структурні підрозділи адміністрації відповідно до їх компетенції, що здійснюють підготовку вказаних заходів.</w:t>
      </w:r>
    </w:p>
    <w:p w:rsidR="009B12C4" w:rsidRPr="00397E8E" w:rsidRDefault="0087589F" w:rsidP="007D03F7">
      <w:pPr>
        <w:spacing w:after="0" w:line="240" w:lineRule="auto"/>
        <w:jc w:val="both"/>
        <w:rPr>
          <w:rFonts w:ascii="Times New Roman" w:hAnsi="Times New Roman" w:cs="Times New Roman"/>
          <w:color w:val="FF0000"/>
          <w:sz w:val="28"/>
          <w:szCs w:val="28"/>
          <w:lang w:val="uk-UA"/>
        </w:rPr>
      </w:pPr>
      <w:r w:rsidRPr="008A1DBD">
        <w:rPr>
          <w:rFonts w:ascii="Times New Roman" w:hAnsi="Times New Roman" w:cs="Times New Roman"/>
          <w:sz w:val="28"/>
          <w:szCs w:val="28"/>
          <w:lang w:val="uk-UA"/>
        </w:rPr>
        <w:t xml:space="preserve">         </w:t>
      </w:r>
      <w:r w:rsidR="009B12C4" w:rsidRPr="008A1DBD">
        <w:rPr>
          <w:rFonts w:ascii="Times New Roman" w:hAnsi="Times New Roman" w:cs="Times New Roman"/>
          <w:sz w:val="28"/>
          <w:szCs w:val="28"/>
          <w:lang w:val="uk-UA"/>
        </w:rPr>
        <w:t>12.3.</w:t>
      </w:r>
      <w:r w:rsidR="009B12C4" w:rsidRPr="008A1DBD">
        <w:rPr>
          <w:rFonts w:ascii="Times New Roman" w:hAnsi="Times New Roman" w:cs="Times New Roman"/>
          <w:sz w:val="28"/>
          <w:szCs w:val="28"/>
        </w:rPr>
        <w:t> </w:t>
      </w:r>
      <w:r w:rsidR="009B12C4" w:rsidRPr="008A1DBD">
        <w:rPr>
          <w:rFonts w:ascii="Times New Roman" w:hAnsi="Times New Roman" w:cs="Times New Roman"/>
          <w:sz w:val="28"/>
          <w:szCs w:val="28"/>
          <w:lang w:val="uk-UA"/>
        </w:rPr>
        <w:t xml:space="preserve">Погоджені і завізовані заступниками голови, керівником апарату адміністрації ( відповідно до розподілу обов’язків) матеріали для виступу подаються не пізніше як за 3 дні до проведення заходу начальнику </w:t>
      </w:r>
      <w:r w:rsidR="00D56136" w:rsidRPr="008A1DBD">
        <w:rPr>
          <w:rFonts w:ascii="Times New Roman" w:hAnsi="Times New Roman" w:cs="Times New Roman"/>
          <w:sz w:val="28"/>
          <w:szCs w:val="28"/>
          <w:lang w:val="uk-UA"/>
        </w:rPr>
        <w:t>відділу</w:t>
      </w:r>
      <w:r w:rsidR="00D56136" w:rsidRPr="007B544C">
        <w:rPr>
          <w:rFonts w:ascii="Times New Roman" w:hAnsi="Times New Roman" w:cs="Times New Roman"/>
          <w:sz w:val="28"/>
          <w:szCs w:val="28"/>
          <w:lang w:val="uk-UA"/>
        </w:rPr>
        <w:t xml:space="preserve"> організаційної роботи та управління персоналом</w:t>
      </w:r>
      <w:r w:rsidR="009B12C4" w:rsidRPr="00397E8E">
        <w:rPr>
          <w:rFonts w:ascii="Times New Roman" w:hAnsi="Times New Roman" w:cs="Times New Roman"/>
          <w:color w:val="FF0000"/>
          <w:sz w:val="28"/>
          <w:szCs w:val="28"/>
          <w:lang w:val="uk-UA"/>
        </w:rPr>
        <w:t>.</w:t>
      </w:r>
    </w:p>
    <w:p w:rsidR="009B12C4" w:rsidRPr="008A1DBD" w:rsidRDefault="0087589F" w:rsidP="007D03F7">
      <w:pPr>
        <w:spacing w:after="0" w:line="240" w:lineRule="auto"/>
        <w:jc w:val="both"/>
        <w:rPr>
          <w:rFonts w:ascii="Times New Roman" w:hAnsi="Times New Roman" w:cs="Times New Roman"/>
          <w:sz w:val="28"/>
          <w:szCs w:val="28"/>
          <w:lang w:val="uk-UA"/>
        </w:rPr>
      </w:pPr>
      <w:r w:rsidRPr="00397E8E">
        <w:rPr>
          <w:rFonts w:ascii="Times New Roman" w:hAnsi="Times New Roman" w:cs="Times New Roman"/>
          <w:color w:val="FF0000"/>
          <w:sz w:val="28"/>
          <w:szCs w:val="28"/>
          <w:lang w:val="uk-UA"/>
        </w:rPr>
        <w:t xml:space="preserve">        </w:t>
      </w:r>
      <w:r w:rsidR="009B12C4" w:rsidRPr="008A1DBD">
        <w:rPr>
          <w:rFonts w:ascii="Times New Roman" w:hAnsi="Times New Roman" w:cs="Times New Roman"/>
          <w:sz w:val="28"/>
          <w:szCs w:val="28"/>
          <w:lang w:val="uk-UA"/>
        </w:rPr>
        <w:t>12.4.</w:t>
      </w:r>
      <w:r w:rsidR="009B12C4" w:rsidRPr="008A1DBD">
        <w:rPr>
          <w:rFonts w:ascii="Times New Roman" w:hAnsi="Times New Roman" w:cs="Times New Roman"/>
          <w:sz w:val="28"/>
          <w:szCs w:val="28"/>
        </w:rPr>
        <w:t> </w:t>
      </w:r>
      <w:r w:rsidR="009B12C4" w:rsidRPr="008A1DBD">
        <w:rPr>
          <w:rFonts w:ascii="Times New Roman" w:hAnsi="Times New Roman" w:cs="Times New Roman"/>
          <w:sz w:val="28"/>
          <w:szCs w:val="28"/>
          <w:lang w:val="uk-UA"/>
        </w:rPr>
        <w:t xml:space="preserve">Роботу з підготовки матеріалів для доповідей голови адміністрації на урочистих заходах і вітань з нагоди державних свят здійснює </w:t>
      </w:r>
      <w:r w:rsidR="008A1DBD" w:rsidRPr="008A1DBD">
        <w:rPr>
          <w:rFonts w:ascii="Times New Roman" w:hAnsi="Times New Roman" w:cs="Times New Roman"/>
          <w:sz w:val="28"/>
          <w:szCs w:val="28"/>
          <w:lang w:val="uk-UA"/>
        </w:rPr>
        <w:t xml:space="preserve">відділ юридичного забезпечення та комунікацій з громадськістю </w:t>
      </w:r>
      <w:r w:rsidR="009B12C4" w:rsidRPr="008A1DBD">
        <w:rPr>
          <w:rFonts w:ascii="Times New Roman" w:hAnsi="Times New Roman" w:cs="Times New Roman"/>
          <w:sz w:val="28"/>
          <w:lang w:val="uk-UA"/>
        </w:rPr>
        <w:t>апарату адміністрації</w:t>
      </w:r>
      <w:r w:rsidR="009B12C4" w:rsidRPr="008A1DBD">
        <w:rPr>
          <w:rFonts w:ascii="Times New Roman" w:hAnsi="Times New Roman" w:cs="Times New Roman"/>
          <w:sz w:val="28"/>
          <w:szCs w:val="28"/>
          <w:lang w:val="uk-UA"/>
        </w:rPr>
        <w:t>.</w:t>
      </w:r>
    </w:p>
    <w:p w:rsidR="009B12C4" w:rsidRPr="008A1DBD" w:rsidRDefault="007D03F7" w:rsidP="003E739D">
      <w:pPr>
        <w:spacing w:after="0" w:line="240" w:lineRule="auto"/>
        <w:jc w:val="both"/>
        <w:rPr>
          <w:rFonts w:ascii="Times New Roman" w:hAnsi="Times New Roman" w:cs="Times New Roman"/>
          <w:sz w:val="28"/>
          <w:szCs w:val="28"/>
          <w:lang w:val="uk-UA"/>
        </w:rPr>
      </w:pPr>
      <w:r w:rsidRPr="008A1DBD">
        <w:rPr>
          <w:rFonts w:ascii="Times New Roman" w:hAnsi="Times New Roman" w:cs="Times New Roman"/>
          <w:sz w:val="28"/>
          <w:szCs w:val="28"/>
          <w:lang w:val="uk-UA"/>
        </w:rPr>
        <w:lastRenderedPageBreak/>
        <w:t xml:space="preserve">       </w:t>
      </w:r>
      <w:r w:rsidR="009B12C4" w:rsidRPr="008A1DBD">
        <w:rPr>
          <w:rFonts w:ascii="Times New Roman" w:hAnsi="Times New Roman" w:cs="Times New Roman"/>
          <w:sz w:val="28"/>
          <w:szCs w:val="28"/>
          <w:lang w:val="uk-UA"/>
        </w:rPr>
        <w:t xml:space="preserve"> 12.5.</w:t>
      </w:r>
      <w:r w:rsidR="009B12C4" w:rsidRPr="008A1DBD">
        <w:rPr>
          <w:rFonts w:ascii="Times New Roman" w:hAnsi="Times New Roman" w:cs="Times New Roman"/>
          <w:sz w:val="28"/>
          <w:szCs w:val="28"/>
        </w:rPr>
        <w:t> </w:t>
      </w:r>
      <w:r w:rsidR="009B12C4" w:rsidRPr="008A1DBD">
        <w:rPr>
          <w:rFonts w:ascii="Times New Roman" w:hAnsi="Times New Roman" w:cs="Times New Roman"/>
          <w:sz w:val="28"/>
          <w:szCs w:val="28"/>
          <w:lang w:val="uk-UA"/>
        </w:rPr>
        <w:t>Погоджені і завізовані заступниками голови, керівником апарату адміністрації ( відповідно до розподілу обов’язків)  матеріали для доповіді структурні підрозділи адміністрації подають відповідно до встановленого терміну</w:t>
      </w:r>
      <w:r w:rsidR="008A1DBD" w:rsidRPr="008A1DBD">
        <w:rPr>
          <w:rFonts w:ascii="Times New Roman" w:hAnsi="Times New Roman" w:cs="Times New Roman"/>
          <w:sz w:val="28"/>
          <w:szCs w:val="28"/>
          <w:lang w:val="uk-UA"/>
        </w:rPr>
        <w:t xml:space="preserve"> відділу юридичного забезпечення та комунікацій з громадськістю </w:t>
      </w:r>
      <w:r w:rsidR="008A1DBD" w:rsidRPr="008A1DBD">
        <w:rPr>
          <w:rFonts w:ascii="Times New Roman" w:hAnsi="Times New Roman" w:cs="Times New Roman"/>
          <w:sz w:val="28"/>
          <w:lang w:val="uk-UA"/>
        </w:rPr>
        <w:t>апарату адміністрації</w:t>
      </w:r>
      <w:r w:rsidR="009B12C4" w:rsidRPr="008A1DBD">
        <w:rPr>
          <w:rFonts w:ascii="Times New Roman" w:hAnsi="Times New Roman" w:cs="Times New Roman"/>
          <w:sz w:val="28"/>
          <w:szCs w:val="28"/>
          <w:lang w:val="uk-UA"/>
        </w:rPr>
        <w:t>, який готує проект доповіді і надає його не пізніше як за три дні до проведення заходу, якщо головою адміністрації не визначено іншого терміну.</w:t>
      </w:r>
    </w:p>
    <w:p w:rsidR="003E739D" w:rsidRPr="00397E8E" w:rsidRDefault="003E739D" w:rsidP="003E739D">
      <w:pPr>
        <w:spacing w:after="0" w:line="240" w:lineRule="auto"/>
        <w:jc w:val="both"/>
        <w:rPr>
          <w:rFonts w:ascii="Times New Roman" w:hAnsi="Times New Roman" w:cs="Times New Roman"/>
          <w:color w:val="FF0000"/>
          <w:sz w:val="28"/>
          <w:szCs w:val="28"/>
          <w:lang w:val="uk-UA"/>
        </w:rPr>
      </w:pPr>
    </w:p>
    <w:p w:rsidR="009B12C4" w:rsidRPr="005A68F1" w:rsidRDefault="009B12C4" w:rsidP="009B12C4">
      <w:pPr>
        <w:pStyle w:val="1"/>
        <w:keepNext w:val="0"/>
        <w:spacing w:before="0" w:after="0"/>
        <w:jc w:val="center"/>
        <w:rPr>
          <w:rFonts w:ascii="Times New Roman" w:hAnsi="Times New Roman" w:cs="Times New Roman"/>
          <w:b w:val="0"/>
        </w:rPr>
      </w:pPr>
      <w:r w:rsidRPr="005A68F1">
        <w:rPr>
          <w:rFonts w:ascii="Times New Roman" w:hAnsi="Times New Roman" w:cs="Times New Roman"/>
          <w:b w:val="0"/>
        </w:rPr>
        <w:t>Розділ 12. Порядок підготовки та розгляду проектів</w:t>
      </w:r>
    </w:p>
    <w:p w:rsidR="009B12C4" w:rsidRPr="005A68F1" w:rsidRDefault="009B12C4" w:rsidP="009B12C4">
      <w:pPr>
        <w:pStyle w:val="1"/>
        <w:keepNext w:val="0"/>
        <w:spacing w:before="0" w:after="0"/>
        <w:jc w:val="center"/>
        <w:rPr>
          <w:rFonts w:ascii="Times New Roman" w:hAnsi="Times New Roman" w:cs="Times New Roman"/>
          <w:b w:val="0"/>
        </w:rPr>
      </w:pPr>
      <w:r w:rsidRPr="005A68F1">
        <w:rPr>
          <w:rFonts w:ascii="Times New Roman" w:hAnsi="Times New Roman" w:cs="Times New Roman"/>
          <w:b w:val="0"/>
        </w:rPr>
        <w:t xml:space="preserve">розпоряджень і доручень голови та доручень заступників голови </w:t>
      </w:r>
    </w:p>
    <w:p w:rsidR="009B12C4" w:rsidRPr="005A68F1" w:rsidRDefault="009B12C4" w:rsidP="009B12C4">
      <w:pPr>
        <w:spacing w:line="240" w:lineRule="auto"/>
        <w:rPr>
          <w:sz w:val="28"/>
          <w:szCs w:val="28"/>
        </w:rPr>
      </w:pPr>
    </w:p>
    <w:p w:rsidR="009B12C4" w:rsidRPr="005A68F1" w:rsidRDefault="009B12C4" w:rsidP="006A282E">
      <w:pPr>
        <w:spacing w:line="240" w:lineRule="auto"/>
        <w:ind w:hanging="40"/>
        <w:jc w:val="center"/>
        <w:rPr>
          <w:rFonts w:ascii="Times New Roman" w:hAnsi="Times New Roman" w:cs="Times New Roman"/>
          <w:sz w:val="28"/>
          <w:szCs w:val="28"/>
        </w:rPr>
      </w:pPr>
      <w:r w:rsidRPr="005A68F1">
        <w:rPr>
          <w:rFonts w:ascii="Times New Roman" w:hAnsi="Times New Roman" w:cs="Times New Roman"/>
          <w:sz w:val="28"/>
          <w:szCs w:val="28"/>
        </w:rPr>
        <w:t xml:space="preserve">Параграф 1. Загальні підстави видання проектів розпоряджень голови адміністрації та суб’єкти їх підготовки </w:t>
      </w:r>
    </w:p>
    <w:p w:rsidR="009B12C4" w:rsidRPr="005A68F1" w:rsidRDefault="0025440C" w:rsidP="0025440C">
      <w:pPr>
        <w:spacing w:after="0" w:line="240" w:lineRule="auto"/>
        <w:jc w:val="both"/>
        <w:rPr>
          <w:rFonts w:ascii="Times New Roman" w:hAnsi="Times New Roman" w:cs="Times New Roman"/>
          <w:sz w:val="28"/>
          <w:szCs w:val="28"/>
        </w:rPr>
      </w:pPr>
      <w:r w:rsidRPr="005A68F1">
        <w:rPr>
          <w:rFonts w:ascii="Times New Roman" w:hAnsi="Times New Roman" w:cs="Times New Roman"/>
          <w:sz w:val="28"/>
          <w:szCs w:val="28"/>
        </w:rPr>
        <w:t xml:space="preserve">         </w:t>
      </w:r>
      <w:r w:rsidR="009B12C4" w:rsidRPr="005A68F1">
        <w:rPr>
          <w:rFonts w:ascii="Times New Roman" w:hAnsi="Times New Roman" w:cs="Times New Roman"/>
          <w:sz w:val="28"/>
          <w:szCs w:val="28"/>
        </w:rPr>
        <w:t>1.1. Голова адміністрації на виконання актів законодавства, доручень Президента України, документів Кабінету Міністрів України, розпоряджень і доручень голови обласної державної адміністрації та за власною ініціативою видає одноособово розпорядження в межах повноважень адміністрації.</w:t>
      </w:r>
    </w:p>
    <w:p w:rsidR="009B12C4" w:rsidRPr="005A68F1" w:rsidRDefault="009B12C4" w:rsidP="003E739D">
      <w:pPr>
        <w:spacing w:after="0" w:line="240" w:lineRule="auto"/>
        <w:ind w:firstLine="771"/>
        <w:jc w:val="both"/>
        <w:rPr>
          <w:rFonts w:ascii="Times New Roman" w:hAnsi="Times New Roman" w:cs="Times New Roman"/>
          <w:sz w:val="28"/>
          <w:szCs w:val="28"/>
        </w:rPr>
      </w:pPr>
      <w:r w:rsidRPr="005A68F1">
        <w:rPr>
          <w:rFonts w:ascii="Times New Roman" w:hAnsi="Times New Roman" w:cs="Times New Roman"/>
          <w:sz w:val="28"/>
          <w:szCs w:val="28"/>
        </w:rPr>
        <w:t>У межах і порядку, передбаченому чинним законодавством, можуть видаватися спільні розпорядження голови адміністрації та голови Недригайлівської районної ради.</w:t>
      </w:r>
    </w:p>
    <w:p w:rsidR="009B12C4" w:rsidRPr="005A68F1" w:rsidRDefault="009B12C4" w:rsidP="003E739D">
      <w:pPr>
        <w:spacing w:after="0" w:line="240" w:lineRule="auto"/>
        <w:ind w:firstLine="771"/>
        <w:jc w:val="both"/>
        <w:rPr>
          <w:rFonts w:ascii="Times New Roman" w:hAnsi="Times New Roman" w:cs="Times New Roman"/>
          <w:sz w:val="28"/>
          <w:szCs w:val="28"/>
        </w:rPr>
      </w:pPr>
      <w:r w:rsidRPr="005A68F1">
        <w:rPr>
          <w:rFonts w:ascii="Times New Roman" w:hAnsi="Times New Roman" w:cs="Times New Roman"/>
          <w:sz w:val="28"/>
          <w:szCs w:val="28"/>
        </w:rPr>
        <w:t>1.2. Проекти розпоряджень голови адміністрації (далі – проекти розпоряджень) готують структурні підрозділи адміністрації, її апарат, територіальні підрозділи центральних органів виконавчої влади в районі, інші органи.</w:t>
      </w:r>
    </w:p>
    <w:p w:rsidR="009B12C4" w:rsidRPr="005A68F1" w:rsidRDefault="009B12C4" w:rsidP="0025440C">
      <w:pPr>
        <w:spacing w:after="0" w:line="240" w:lineRule="auto"/>
        <w:ind w:firstLine="771"/>
        <w:jc w:val="both"/>
        <w:rPr>
          <w:rFonts w:ascii="Times New Roman" w:hAnsi="Times New Roman" w:cs="Times New Roman"/>
          <w:sz w:val="28"/>
          <w:szCs w:val="28"/>
        </w:rPr>
      </w:pPr>
      <w:r w:rsidRPr="005A68F1">
        <w:rPr>
          <w:rFonts w:ascii="Times New Roman" w:hAnsi="Times New Roman" w:cs="Times New Roman"/>
          <w:sz w:val="28"/>
          <w:szCs w:val="28"/>
        </w:rPr>
        <w:t>1.3. У разі коли розроблення проекту розпорядження доручено кільком органам, головним розробником є виконавець, зазначений у резолюції керівника першим.</w:t>
      </w:r>
    </w:p>
    <w:p w:rsidR="0025440C" w:rsidRPr="005A68F1" w:rsidRDefault="0025440C" w:rsidP="0025440C">
      <w:pPr>
        <w:spacing w:after="0" w:line="240" w:lineRule="auto"/>
        <w:ind w:firstLine="771"/>
        <w:jc w:val="both"/>
        <w:rPr>
          <w:rFonts w:ascii="Times New Roman" w:hAnsi="Times New Roman" w:cs="Times New Roman"/>
          <w:sz w:val="28"/>
          <w:szCs w:val="28"/>
        </w:rPr>
      </w:pPr>
    </w:p>
    <w:p w:rsidR="009B12C4" w:rsidRPr="006A68AF" w:rsidRDefault="009B12C4" w:rsidP="003E739D">
      <w:pPr>
        <w:spacing w:line="240" w:lineRule="auto"/>
        <w:ind w:hanging="40"/>
        <w:jc w:val="center"/>
        <w:rPr>
          <w:rFonts w:ascii="Times New Roman" w:hAnsi="Times New Roman" w:cs="Times New Roman"/>
          <w:sz w:val="28"/>
          <w:szCs w:val="28"/>
          <w:lang w:val="uk-UA"/>
        </w:rPr>
      </w:pPr>
      <w:r w:rsidRPr="006A68AF">
        <w:rPr>
          <w:rFonts w:ascii="Times New Roman" w:hAnsi="Times New Roman" w:cs="Times New Roman"/>
          <w:sz w:val="28"/>
          <w:szCs w:val="28"/>
        </w:rPr>
        <w:t>Параграф 2. Погодження проектів розпоряджень</w:t>
      </w:r>
    </w:p>
    <w:p w:rsidR="009B12C4" w:rsidRPr="006A68AF" w:rsidRDefault="009B12C4" w:rsidP="00243AC6">
      <w:pPr>
        <w:spacing w:after="0" w:line="240" w:lineRule="auto"/>
        <w:ind w:firstLine="770"/>
        <w:jc w:val="both"/>
        <w:rPr>
          <w:rFonts w:ascii="Times New Roman" w:hAnsi="Times New Roman" w:cs="Times New Roman"/>
          <w:sz w:val="28"/>
          <w:szCs w:val="28"/>
        </w:rPr>
      </w:pPr>
      <w:r w:rsidRPr="006A68AF">
        <w:rPr>
          <w:rFonts w:ascii="Times New Roman" w:hAnsi="Times New Roman" w:cs="Times New Roman"/>
          <w:sz w:val="28"/>
          <w:szCs w:val="28"/>
        </w:rPr>
        <w:t xml:space="preserve">2.1. Проекти розпоряджень підлягають в разі необхідності погодженню із заінтересованими структурними підрозділами, що згадуються в тексті розпорядчого документа, з іншими органами, що визначаються головним розробником самостійно, виходячи із змісту основних положень проекту розпорядження. </w:t>
      </w:r>
    </w:p>
    <w:p w:rsidR="009B12C4" w:rsidRPr="006A68AF" w:rsidRDefault="009B12C4" w:rsidP="00243AC6">
      <w:pPr>
        <w:spacing w:after="0" w:line="240" w:lineRule="auto"/>
        <w:ind w:firstLine="770"/>
        <w:jc w:val="both"/>
        <w:rPr>
          <w:rFonts w:ascii="Times New Roman" w:hAnsi="Times New Roman" w:cs="Times New Roman"/>
          <w:sz w:val="28"/>
          <w:szCs w:val="28"/>
        </w:rPr>
      </w:pPr>
      <w:r w:rsidRPr="006A68AF">
        <w:rPr>
          <w:rFonts w:ascii="Times New Roman" w:hAnsi="Times New Roman" w:cs="Times New Roman"/>
          <w:sz w:val="28"/>
          <w:szCs w:val="28"/>
        </w:rPr>
        <w:t>У разі коли проект розпорядження стосується розвитку конкретної  територіальної одиниці або інтересів окремої територіальної громади, такий проект розпорядження надсилається відповідному органу місцевого самоврядування для розгляду і внесення пропозицій.</w:t>
      </w:r>
    </w:p>
    <w:p w:rsidR="009B12C4" w:rsidRPr="006A68AF" w:rsidRDefault="009B12C4" w:rsidP="00243AC6">
      <w:pPr>
        <w:spacing w:after="0" w:line="240" w:lineRule="auto"/>
        <w:ind w:firstLine="770"/>
        <w:jc w:val="both"/>
        <w:rPr>
          <w:rFonts w:ascii="Times New Roman" w:hAnsi="Times New Roman" w:cs="Times New Roman"/>
          <w:sz w:val="28"/>
          <w:szCs w:val="28"/>
        </w:rPr>
      </w:pPr>
      <w:r w:rsidRPr="006A68AF">
        <w:rPr>
          <w:rFonts w:ascii="Times New Roman" w:hAnsi="Times New Roman" w:cs="Times New Roman"/>
          <w:sz w:val="28"/>
          <w:szCs w:val="28"/>
        </w:rPr>
        <w:t xml:space="preserve">2.2. Головний розробник організовує, спрямовує і координує роботу заінтересованих структурних підрозділів адміністрації, її апарату, інших органів з розроблення проекту розпорядження, вживає вичерпних заходів для врегулювання розбіжностей у їх позиціях щодо проекту (проводить консультації, узгоджувальні наради, робочі зустрічі тощо), отримує від них інформаційно-аналітичні та інші необхідні матеріали. </w:t>
      </w:r>
    </w:p>
    <w:p w:rsidR="009B12C4" w:rsidRPr="008F299C" w:rsidRDefault="009B12C4" w:rsidP="00243AC6">
      <w:pPr>
        <w:spacing w:after="0" w:line="240" w:lineRule="auto"/>
        <w:ind w:firstLine="770"/>
        <w:jc w:val="both"/>
        <w:rPr>
          <w:rFonts w:ascii="Times New Roman" w:hAnsi="Times New Roman" w:cs="Times New Roman"/>
          <w:sz w:val="28"/>
          <w:szCs w:val="28"/>
        </w:rPr>
      </w:pPr>
      <w:r w:rsidRPr="008F299C">
        <w:rPr>
          <w:rFonts w:ascii="Times New Roman" w:hAnsi="Times New Roman" w:cs="Times New Roman"/>
          <w:sz w:val="28"/>
          <w:szCs w:val="28"/>
        </w:rPr>
        <w:lastRenderedPageBreak/>
        <w:t>2.3. Заінтересовані структурні підрозділи адміністрації, її апарату та інші органи за зверненням головного розробника у визначений ним термін беруть участь в опрацюванні та погодженні проекту розпорядження.</w:t>
      </w:r>
    </w:p>
    <w:p w:rsidR="009B12C4" w:rsidRPr="008F299C" w:rsidRDefault="009B12C4" w:rsidP="00243AC6">
      <w:pPr>
        <w:spacing w:after="0" w:line="240" w:lineRule="auto"/>
        <w:ind w:firstLine="770"/>
        <w:jc w:val="both"/>
        <w:rPr>
          <w:rFonts w:ascii="Times New Roman" w:hAnsi="Times New Roman" w:cs="Times New Roman"/>
          <w:sz w:val="28"/>
          <w:szCs w:val="28"/>
        </w:rPr>
      </w:pPr>
      <w:r w:rsidRPr="008F299C">
        <w:rPr>
          <w:rFonts w:ascii="Times New Roman" w:hAnsi="Times New Roman" w:cs="Times New Roman"/>
          <w:sz w:val="28"/>
          <w:szCs w:val="28"/>
        </w:rPr>
        <w:t>2.4. Проекти погоджуються шляхом їх візування керівниками структурних підрозділів адміністрації, її апарату, інших органів, заступниками голови, керівником апарату адміністрації (відповідно до розподілу обов’язків). При цьому зазначається посада, підпис, дата візування, ініціали і прізвище особи, яка візує проект розпорядження.</w:t>
      </w:r>
    </w:p>
    <w:p w:rsidR="009B12C4" w:rsidRPr="008F299C" w:rsidRDefault="009B12C4" w:rsidP="00243AC6">
      <w:pPr>
        <w:spacing w:after="0" w:line="240" w:lineRule="auto"/>
        <w:ind w:firstLine="770"/>
        <w:jc w:val="both"/>
        <w:rPr>
          <w:rFonts w:ascii="Times New Roman" w:hAnsi="Times New Roman" w:cs="Times New Roman"/>
          <w:sz w:val="28"/>
          <w:szCs w:val="28"/>
        </w:rPr>
      </w:pPr>
      <w:r w:rsidRPr="008F299C">
        <w:rPr>
          <w:rFonts w:ascii="Times New Roman" w:hAnsi="Times New Roman" w:cs="Times New Roman"/>
          <w:sz w:val="28"/>
          <w:szCs w:val="28"/>
        </w:rPr>
        <w:t>2.5. Проекти розпоряджень, які розробляються на виконання актів законодавства, доручень Президента України, документів Кабінету Міністрів України, актів міністерств, інших центральних органів виконавчої влади, розпоряджень і доручень голови  Сумської обласної державної адміністрації погоджуються не пізніше ніж у дводенний термін після їх подання головним розробником.</w:t>
      </w:r>
    </w:p>
    <w:p w:rsidR="009B12C4" w:rsidRPr="008F299C" w:rsidRDefault="009B12C4" w:rsidP="00243AC6">
      <w:pPr>
        <w:spacing w:after="0" w:line="240" w:lineRule="auto"/>
        <w:ind w:firstLine="770"/>
        <w:jc w:val="both"/>
        <w:rPr>
          <w:rFonts w:ascii="Times New Roman" w:hAnsi="Times New Roman" w:cs="Times New Roman"/>
          <w:sz w:val="28"/>
          <w:szCs w:val="28"/>
        </w:rPr>
      </w:pPr>
      <w:r w:rsidRPr="008F299C">
        <w:rPr>
          <w:rFonts w:ascii="Times New Roman" w:hAnsi="Times New Roman" w:cs="Times New Roman"/>
          <w:sz w:val="28"/>
          <w:szCs w:val="28"/>
        </w:rPr>
        <w:t>2.6. Якщо заінтересовані структурні підрозділи адміністрації, її апарату та інші органи не висловили своєї позиції щодо проекту розпорядження у визначений головним розробником строк, такий проект вважається погодженим без зауважень.</w:t>
      </w:r>
    </w:p>
    <w:p w:rsidR="009B12C4" w:rsidRPr="008F299C" w:rsidRDefault="009B12C4" w:rsidP="00243AC6">
      <w:pPr>
        <w:spacing w:after="0" w:line="240" w:lineRule="auto"/>
        <w:ind w:firstLine="770"/>
        <w:jc w:val="both"/>
        <w:rPr>
          <w:rFonts w:ascii="Times New Roman" w:hAnsi="Times New Roman" w:cs="Times New Roman"/>
          <w:sz w:val="28"/>
          <w:szCs w:val="28"/>
        </w:rPr>
      </w:pPr>
      <w:r w:rsidRPr="008F299C">
        <w:rPr>
          <w:rFonts w:ascii="Times New Roman" w:hAnsi="Times New Roman" w:cs="Times New Roman"/>
          <w:sz w:val="28"/>
          <w:szCs w:val="28"/>
        </w:rPr>
        <w:t xml:space="preserve">2.7. За результатами погодження проекту розпорядження головним розробником готується довідка про погодження (додаток </w:t>
      </w:r>
      <w:r w:rsidR="00301375" w:rsidRPr="008F299C">
        <w:rPr>
          <w:rFonts w:ascii="Times New Roman" w:hAnsi="Times New Roman" w:cs="Times New Roman"/>
          <w:sz w:val="28"/>
          <w:szCs w:val="28"/>
          <w:lang w:val="uk-UA"/>
        </w:rPr>
        <w:t>1</w:t>
      </w:r>
      <w:r w:rsidRPr="008F299C">
        <w:rPr>
          <w:rFonts w:ascii="Times New Roman" w:hAnsi="Times New Roman" w:cs="Times New Roman"/>
          <w:sz w:val="28"/>
          <w:szCs w:val="28"/>
        </w:rPr>
        <w:t xml:space="preserve">), у якій зазначаються заінтересовані структурні підрозділи адміністрації, її апарату, інші органи, які: </w:t>
      </w:r>
    </w:p>
    <w:p w:rsidR="009B12C4" w:rsidRPr="008F299C" w:rsidRDefault="009B12C4" w:rsidP="00243AC6">
      <w:pPr>
        <w:numPr>
          <w:ilvl w:val="0"/>
          <w:numId w:val="2"/>
        </w:numPr>
        <w:tabs>
          <w:tab w:val="left" w:pos="-142"/>
        </w:tabs>
        <w:suppressAutoHyphens/>
        <w:spacing w:after="0" w:line="240" w:lineRule="auto"/>
        <w:ind w:left="709" w:firstLine="0"/>
        <w:jc w:val="both"/>
        <w:rPr>
          <w:rFonts w:ascii="Times New Roman" w:hAnsi="Times New Roman" w:cs="Times New Roman"/>
          <w:sz w:val="28"/>
          <w:szCs w:val="28"/>
        </w:rPr>
      </w:pPr>
      <w:r w:rsidRPr="008F299C">
        <w:rPr>
          <w:rFonts w:ascii="Times New Roman" w:hAnsi="Times New Roman" w:cs="Times New Roman"/>
          <w:sz w:val="28"/>
          <w:szCs w:val="28"/>
        </w:rPr>
        <w:t xml:space="preserve">погодили проект розпорядження без зауважень; </w:t>
      </w:r>
    </w:p>
    <w:p w:rsidR="009B12C4" w:rsidRPr="008F299C" w:rsidRDefault="009B12C4" w:rsidP="00243AC6">
      <w:pPr>
        <w:numPr>
          <w:ilvl w:val="0"/>
          <w:numId w:val="2"/>
        </w:numPr>
        <w:tabs>
          <w:tab w:val="left" w:pos="-142"/>
        </w:tabs>
        <w:suppressAutoHyphens/>
        <w:spacing w:after="0" w:line="240" w:lineRule="auto"/>
        <w:ind w:left="709" w:firstLine="0"/>
        <w:jc w:val="both"/>
        <w:rPr>
          <w:rFonts w:ascii="Times New Roman" w:hAnsi="Times New Roman" w:cs="Times New Roman"/>
          <w:sz w:val="28"/>
          <w:szCs w:val="28"/>
        </w:rPr>
      </w:pPr>
      <w:r w:rsidRPr="008F299C">
        <w:rPr>
          <w:rFonts w:ascii="Times New Roman" w:hAnsi="Times New Roman" w:cs="Times New Roman"/>
          <w:sz w:val="28"/>
          <w:szCs w:val="28"/>
        </w:rPr>
        <w:t xml:space="preserve">висловили зауваження та пропозиції, враховані головним розробником; </w:t>
      </w:r>
    </w:p>
    <w:p w:rsidR="009B12C4" w:rsidRPr="008F299C" w:rsidRDefault="009B12C4" w:rsidP="00243AC6">
      <w:pPr>
        <w:numPr>
          <w:ilvl w:val="0"/>
          <w:numId w:val="2"/>
        </w:numPr>
        <w:tabs>
          <w:tab w:val="left" w:pos="-142"/>
        </w:tabs>
        <w:suppressAutoHyphens/>
        <w:spacing w:after="0" w:line="240" w:lineRule="auto"/>
        <w:ind w:left="709" w:firstLine="0"/>
        <w:jc w:val="both"/>
        <w:rPr>
          <w:rFonts w:ascii="Times New Roman" w:hAnsi="Times New Roman" w:cs="Times New Roman"/>
          <w:sz w:val="28"/>
          <w:szCs w:val="28"/>
        </w:rPr>
      </w:pPr>
      <w:r w:rsidRPr="008F299C">
        <w:rPr>
          <w:rFonts w:ascii="Times New Roman" w:hAnsi="Times New Roman" w:cs="Times New Roman"/>
          <w:sz w:val="28"/>
          <w:szCs w:val="28"/>
        </w:rPr>
        <w:t>висловили зауваження та пропозиції, не враховані головним розробником;</w:t>
      </w:r>
    </w:p>
    <w:p w:rsidR="009B12C4" w:rsidRPr="008F299C" w:rsidRDefault="009B12C4" w:rsidP="00243AC6">
      <w:pPr>
        <w:spacing w:after="0" w:line="240" w:lineRule="auto"/>
        <w:jc w:val="both"/>
        <w:rPr>
          <w:rFonts w:ascii="Times New Roman" w:hAnsi="Times New Roman" w:cs="Times New Roman"/>
          <w:sz w:val="28"/>
          <w:szCs w:val="28"/>
        </w:rPr>
      </w:pPr>
      <w:r w:rsidRPr="008F299C">
        <w:rPr>
          <w:rFonts w:ascii="Times New Roman" w:hAnsi="Times New Roman" w:cs="Times New Roman"/>
          <w:sz w:val="28"/>
          <w:szCs w:val="28"/>
        </w:rPr>
        <w:t xml:space="preserve">          - не висловили своєї позиції щодо проекту розпорядження.</w:t>
      </w:r>
    </w:p>
    <w:p w:rsidR="009B12C4" w:rsidRPr="008F299C" w:rsidRDefault="009B12C4" w:rsidP="00243AC6">
      <w:pPr>
        <w:spacing w:after="0" w:line="240" w:lineRule="auto"/>
        <w:ind w:firstLine="770"/>
        <w:jc w:val="both"/>
        <w:rPr>
          <w:rFonts w:ascii="Times New Roman" w:hAnsi="Times New Roman" w:cs="Times New Roman"/>
          <w:sz w:val="28"/>
          <w:szCs w:val="28"/>
        </w:rPr>
      </w:pPr>
      <w:r w:rsidRPr="008F299C">
        <w:rPr>
          <w:rFonts w:ascii="Times New Roman" w:hAnsi="Times New Roman" w:cs="Times New Roman"/>
          <w:sz w:val="28"/>
          <w:szCs w:val="28"/>
        </w:rPr>
        <w:t xml:space="preserve">2.8. Довідка про погодження може не готуватись у разі, коли проект розпорядження стосується </w:t>
      </w:r>
      <w:r w:rsidR="006A68AF" w:rsidRPr="008F299C">
        <w:rPr>
          <w:rFonts w:ascii="Times New Roman" w:hAnsi="Times New Roman" w:cs="Times New Roman"/>
          <w:sz w:val="28"/>
          <w:szCs w:val="28"/>
          <w:lang w:val="uk-UA"/>
        </w:rPr>
        <w:t xml:space="preserve">  </w:t>
      </w:r>
      <w:r w:rsidRPr="008F299C">
        <w:rPr>
          <w:rFonts w:ascii="Times New Roman" w:hAnsi="Times New Roman" w:cs="Times New Roman"/>
          <w:sz w:val="28"/>
          <w:szCs w:val="28"/>
        </w:rPr>
        <w:t>кадрових, організаційних (внутрішніх) питань діяльності адміністрації.</w:t>
      </w:r>
    </w:p>
    <w:p w:rsidR="009B12C4" w:rsidRPr="008F299C" w:rsidRDefault="009B12C4" w:rsidP="00243AC6">
      <w:pPr>
        <w:spacing w:after="0" w:line="240" w:lineRule="auto"/>
        <w:ind w:firstLine="770"/>
        <w:jc w:val="both"/>
        <w:rPr>
          <w:rFonts w:ascii="Times New Roman" w:hAnsi="Times New Roman" w:cs="Times New Roman"/>
          <w:sz w:val="28"/>
          <w:szCs w:val="28"/>
          <w:lang w:val="uk-UA"/>
        </w:rPr>
      </w:pPr>
      <w:r w:rsidRPr="008F299C">
        <w:rPr>
          <w:rFonts w:ascii="Times New Roman" w:hAnsi="Times New Roman" w:cs="Times New Roman"/>
          <w:sz w:val="28"/>
          <w:szCs w:val="28"/>
        </w:rPr>
        <w:t xml:space="preserve">2.9. Проект розпорядження в обов’язковому порядку візується начальниками </w:t>
      </w:r>
      <w:r w:rsidR="00043186" w:rsidRPr="008F299C">
        <w:rPr>
          <w:rFonts w:ascii="Times New Roman" w:hAnsi="Times New Roman" w:cs="Times New Roman"/>
          <w:sz w:val="28"/>
          <w:szCs w:val="28"/>
        </w:rPr>
        <w:t xml:space="preserve">відділу </w:t>
      </w:r>
      <w:r w:rsidRPr="008F299C">
        <w:rPr>
          <w:rFonts w:ascii="Times New Roman" w:hAnsi="Times New Roman" w:cs="Times New Roman"/>
          <w:sz w:val="28"/>
          <w:szCs w:val="28"/>
        </w:rPr>
        <w:t xml:space="preserve">юридичного </w:t>
      </w:r>
      <w:r w:rsidR="00043186" w:rsidRPr="008F299C">
        <w:rPr>
          <w:rFonts w:ascii="Times New Roman" w:hAnsi="Times New Roman" w:cs="Times New Roman"/>
          <w:sz w:val="28"/>
          <w:szCs w:val="28"/>
          <w:lang w:val="uk-UA"/>
        </w:rPr>
        <w:t xml:space="preserve">забезпечення та комунікацій з громадськістю </w:t>
      </w:r>
      <w:r w:rsidRPr="008F299C">
        <w:rPr>
          <w:rFonts w:ascii="Times New Roman" w:hAnsi="Times New Roman" w:cs="Times New Roman"/>
          <w:sz w:val="28"/>
          <w:szCs w:val="28"/>
          <w:lang w:val="uk-UA"/>
        </w:rPr>
        <w:t>(за наявності віз всіх зацікавлених осіб крім начальника загального відділу та керівника апарату адміністрації), загального відділу (за винятком розпоряджень з кадрових, організаційних питань тощо),   спеціалістом відповідальним за роботу  по запобіганню та протидії корупції, керівником апарату адміністрації.</w:t>
      </w:r>
    </w:p>
    <w:p w:rsidR="009B12C4" w:rsidRPr="008F299C" w:rsidRDefault="009B12C4" w:rsidP="00243AC6">
      <w:pPr>
        <w:spacing w:after="0" w:line="240" w:lineRule="auto"/>
        <w:ind w:firstLine="770"/>
        <w:jc w:val="both"/>
        <w:rPr>
          <w:rFonts w:ascii="Times New Roman" w:hAnsi="Times New Roman" w:cs="Times New Roman"/>
          <w:sz w:val="28"/>
          <w:szCs w:val="28"/>
          <w:lang w:val="uk-UA"/>
        </w:rPr>
      </w:pPr>
      <w:r w:rsidRPr="008F299C">
        <w:rPr>
          <w:rFonts w:ascii="Times New Roman" w:hAnsi="Times New Roman" w:cs="Times New Roman"/>
          <w:sz w:val="28"/>
          <w:szCs w:val="28"/>
          <w:lang w:val="uk-UA"/>
        </w:rPr>
        <w:t>2.10.</w:t>
      </w:r>
      <w:r w:rsidRPr="008F299C">
        <w:rPr>
          <w:rFonts w:ascii="Times New Roman" w:hAnsi="Times New Roman" w:cs="Times New Roman"/>
          <w:sz w:val="28"/>
          <w:szCs w:val="28"/>
        </w:rPr>
        <w:t> </w:t>
      </w:r>
      <w:r w:rsidRPr="008F299C">
        <w:rPr>
          <w:rFonts w:ascii="Times New Roman" w:hAnsi="Times New Roman" w:cs="Times New Roman"/>
          <w:sz w:val="28"/>
          <w:szCs w:val="28"/>
          <w:lang w:val="uk-UA"/>
        </w:rPr>
        <w:t xml:space="preserve">Проекти розпоряджень з питань планування, використання капітальних вкладень, фінансування з бюджету підлягають обов’язковому погодженню начальниками   фінансового управління та   управління </w:t>
      </w:r>
      <w:r w:rsidR="003D20A5" w:rsidRPr="008F299C">
        <w:rPr>
          <w:rFonts w:ascii="Times New Roman" w:hAnsi="Times New Roman" w:cs="Times New Roman"/>
          <w:sz w:val="28"/>
          <w:szCs w:val="28"/>
          <w:lang w:val="uk-UA"/>
        </w:rPr>
        <w:t xml:space="preserve">розвитку сільських територій </w:t>
      </w:r>
      <w:r w:rsidRPr="008F299C">
        <w:rPr>
          <w:rFonts w:ascii="Times New Roman" w:hAnsi="Times New Roman" w:cs="Times New Roman"/>
          <w:sz w:val="28"/>
          <w:szCs w:val="28"/>
          <w:lang w:val="uk-UA"/>
        </w:rPr>
        <w:t>адміністрації.</w:t>
      </w:r>
    </w:p>
    <w:p w:rsidR="009B12C4" w:rsidRPr="008F299C" w:rsidRDefault="009B12C4" w:rsidP="006A282E">
      <w:pPr>
        <w:spacing w:after="0" w:line="240" w:lineRule="auto"/>
        <w:ind w:firstLine="770"/>
        <w:jc w:val="both"/>
        <w:rPr>
          <w:rFonts w:ascii="Times New Roman" w:hAnsi="Times New Roman" w:cs="Times New Roman"/>
          <w:sz w:val="28"/>
          <w:szCs w:val="28"/>
          <w:lang w:val="uk-UA"/>
        </w:rPr>
      </w:pPr>
      <w:r w:rsidRPr="008F299C">
        <w:rPr>
          <w:rFonts w:ascii="Times New Roman" w:hAnsi="Times New Roman" w:cs="Times New Roman"/>
          <w:sz w:val="28"/>
          <w:szCs w:val="28"/>
        </w:rPr>
        <w:t>2.11. Копії документів погодження проекту розпорядження зберігаються в архівних справах головного розробника.</w:t>
      </w:r>
    </w:p>
    <w:p w:rsidR="006A282E" w:rsidRPr="00397E8E" w:rsidRDefault="006A282E" w:rsidP="006A282E">
      <w:pPr>
        <w:spacing w:after="0" w:line="240" w:lineRule="auto"/>
        <w:ind w:firstLine="770"/>
        <w:jc w:val="both"/>
        <w:rPr>
          <w:rFonts w:ascii="Times New Roman" w:hAnsi="Times New Roman" w:cs="Times New Roman"/>
          <w:color w:val="FF0000"/>
          <w:sz w:val="28"/>
          <w:szCs w:val="28"/>
          <w:lang w:val="uk-UA"/>
        </w:rPr>
      </w:pPr>
    </w:p>
    <w:p w:rsidR="008F299C" w:rsidRDefault="008F299C" w:rsidP="003B21F2">
      <w:pPr>
        <w:spacing w:after="0" w:line="240" w:lineRule="auto"/>
        <w:jc w:val="center"/>
        <w:rPr>
          <w:rFonts w:ascii="Times New Roman" w:hAnsi="Times New Roman" w:cs="Times New Roman"/>
          <w:color w:val="FF0000"/>
          <w:sz w:val="28"/>
          <w:szCs w:val="28"/>
          <w:lang w:val="uk-UA"/>
        </w:rPr>
      </w:pPr>
    </w:p>
    <w:p w:rsidR="008F299C" w:rsidRDefault="008F299C" w:rsidP="003B21F2">
      <w:pPr>
        <w:spacing w:after="0" w:line="240" w:lineRule="auto"/>
        <w:jc w:val="center"/>
        <w:rPr>
          <w:rFonts w:ascii="Times New Roman" w:hAnsi="Times New Roman" w:cs="Times New Roman"/>
          <w:color w:val="FF0000"/>
          <w:sz w:val="28"/>
          <w:szCs w:val="28"/>
          <w:lang w:val="uk-UA"/>
        </w:rPr>
      </w:pPr>
    </w:p>
    <w:p w:rsidR="009B12C4" w:rsidRPr="008F299C" w:rsidRDefault="009B12C4" w:rsidP="003B21F2">
      <w:pPr>
        <w:spacing w:after="0" w:line="240" w:lineRule="auto"/>
        <w:jc w:val="center"/>
        <w:rPr>
          <w:rFonts w:ascii="Times New Roman" w:hAnsi="Times New Roman" w:cs="Times New Roman"/>
          <w:sz w:val="28"/>
          <w:szCs w:val="28"/>
        </w:rPr>
      </w:pPr>
      <w:r w:rsidRPr="008F299C">
        <w:rPr>
          <w:rFonts w:ascii="Times New Roman" w:hAnsi="Times New Roman" w:cs="Times New Roman"/>
          <w:sz w:val="28"/>
          <w:szCs w:val="28"/>
        </w:rPr>
        <w:lastRenderedPageBreak/>
        <w:t xml:space="preserve">Параграф 3. Оформлення неврегульованих розбіжностей </w:t>
      </w:r>
    </w:p>
    <w:p w:rsidR="009B12C4" w:rsidRPr="008F299C" w:rsidRDefault="009B12C4" w:rsidP="003B21F2">
      <w:pPr>
        <w:spacing w:after="0" w:line="240" w:lineRule="auto"/>
        <w:jc w:val="center"/>
        <w:rPr>
          <w:rFonts w:ascii="Times New Roman" w:hAnsi="Times New Roman" w:cs="Times New Roman"/>
          <w:sz w:val="28"/>
          <w:szCs w:val="28"/>
        </w:rPr>
      </w:pPr>
      <w:r w:rsidRPr="008F299C">
        <w:rPr>
          <w:rFonts w:ascii="Times New Roman" w:hAnsi="Times New Roman" w:cs="Times New Roman"/>
          <w:sz w:val="28"/>
          <w:szCs w:val="28"/>
        </w:rPr>
        <w:t>стосовно проекту розпорядження</w:t>
      </w:r>
    </w:p>
    <w:p w:rsidR="009B12C4" w:rsidRPr="008F299C" w:rsidRDefault="009B12C4" w:rsidP="009B12C4">
      <w:pPr>
        <w:spacing w:line="240" w:lineRule="auto"/>
        <w:ind w:firstLine="770"/>
        <w:rPr>
          <w:sz w:val="12"/>
          <w:szCs w:val="12"/>
        </w:rPr>
      </w:pPr>
    </w:p>
    <w:p w:rsidR="009B12C4" w:rsidRPr="008F299C" w:rsidRDefault="009B12C4" w:rsidP="00261EEE">
      <w:pPr>
        <w:spacing w:after="0" w:line="240" w:lineRule="auto"/>
        <w:ind w:firstLine="771"/>
        <w:jc w:val="both"/>
        <w:rPr>
          <w:rFonts w:ascii="Times New Roman" w:hAnsi="Times New Roman" w:cs="Times New Roman"/>
          <w:sz w:val="28"/>
          <w:szCs w:val="28"/>
        </w:rPr>
      </w:pPr>
      <w:r w:rsidRPr="008F299C">
        <w:rPr>
          <w:rFonts w:ascii="Times New Roman" w:hAnsi="Times New Roman" w:cs="Times New Roman"/>
          <w:sz w:val="28"/>
          <w:szCs w:val="28"/>
        </w:rPr>
        <w:t xml:space="preserve">3.1. Неврегульовані розбіжності в позиціях заінтересованих структурних підрозділів адміністрації, її апарату та інших органів щодо проекту розпорядження оформляються головним розробником у вигляді протоколу узгодження позицій (додаток </w:t>
      </w:r>
      <w:r w:rsidR="00301375" w:rsidRPr="008F299C">
        <w:rPr>
          <w:rFonts w:ascii="Times New Roman" w:hAnsi="Times New Roman" w:cs="Times New Roman"/>
          <w:sz w:val="28"/>
          <w:szCs w:val="28"/>
          <w:lang w:val="uk-UA"/>
        </w:rPr>
        <w:t>2</w:t>
      </w:r>
      <w:r w:rsidRPr="008F299C">
        <w:rPr>
          <w:rFonts w:ascii="Times New Roman" w:hAnsi="Times New Roman" w:cs="Times New Roman"/>
          <w:sz w:val="28"/>
          <w:szCs w:val="28"/>
        </w:rPr>
        <w:t>), який підписується керівником структурного підрозділу адміністрації, її апарату, іншого органу, що є головним розробником.</w:t>
      </w:r>
    </w:p>
    <w:p w:rsidR="009B12C4" w:rsidRPr="00EA449A" w:rsidRDefault="009B12C4" w:rsidP="00261EEE">
      <w:pPr>
        <w:spacing w:after="0" w:line="240" w:lineRule="auto"/>
        <w:ind w:firstLine="771"/>
        <w:jc w:val="both"/>
        <w:rPr>
          <w:rFonts w:ascii="Times New Roman" w:hAnsi="Times New Roman" w:cs="Times New Roman"/>
          <w:sz w:val="28"/>
          <w:szCs w:val="28"/>
        </w:rPr>
      </w:pPr>
      <w:r w:rsidRPr="00EA449A">
        <w:rPr>
          <w:rFonts w:ascii="Times New Roman" w:hAnsi="Times New Roman" w:cs="Times New Roman"/>
          <w:sz w:val="28"/>
          <w:szCs w:val="28"/>
        </w:rPr>
        <w:t>3.2. Неврегульовані розбіжності щодо проекту розпорядження розглядає заступник голови, керівник апарату адміністрації (відповідно до розподілу обов’язків), який приймає рішення про врахування або відхилення зауважень. При цьому проект розпорядження може бути внесений на розгляд голови адміністрації з розбіжностями з додаванням довідки про такі розбіжності та пропозиціями щодо їх врегулювання.</w:t>
      </w:r>
    </w:p>
    <w:p w:rsidR="009B12C4" w:rsidRPr="00EA449A" w:rsidRDefault="009B12C4" w:rsidP="00261EEE">
      <w:pPr>
        <w:spacing w:after="0" w:line="240" w:lineRule="auto"/>
        <w:ind w:firstLine="771"/>
        <w:jc w:val="both"/>
        <w:rPr>
          <w:rFonts w:ascii="Times New Roman" w:hAnsi="Times New Roman" w:cs="Times New Roman"/>
          <w:sz w:val="28"/>
          <w:szCs w:val="28"/>
        </w:rPr>
      </w:pPr>
    </w:p>
    <w:p w:rsidR="009B12C4" w:rsidRPr="00EA449A" w:rsidRDefault="009B12C4" w:rsidP="00606DED">
      <w:pPr>
        <w:spacing w:line="240" w:lineRule="auto"/>
        <w:jc w:val="center"/>
        <w:rPr>
          <w:rFonts w:ascii="Times New Roman" w:hAnsi="Times New Roman" w:cs="Times New Roman"/>
          <w:sz w:val="28"/>
          <w:szCs w:val="28"/>
          <w:lang w:val="uk-UA"/>
        </w:rPr>
      </w:pPr>
      <w:r w:rsidRPr="00EA449A">
        <w:rPr>
          <w:rFonts w:ascii="Times New Roman" w:hAnsi="Times New Roman" w:cs="Times New Roman"/>
          <w:sz w:val="28"/>
          <w:szCs w:val="28"/>
        </w:rPr>
        <w:t>Параграф 4. Пояснювальна записка до проекту розпорядження</w:t>
      </w:r>
    </w:p>
    <w:p w:rsidR="009B12C4" w:rsidRPr="00EA449A" w:rsidRDefault="009B12C4" w:rsidP="00606DED">
      <w:pPr>
        <w:spacing w:after="0" w:line="240" w:lineRule="auto"/>
        <w:ind w:firstLine="771"/>
        <w:jc w:val="both"/>
        <w:rPr>
          <w:rFonts w:ascii="Times New Roman" w:hAnsi="Times New Roman" w:cs="Times New Roman"/>
          <w:sz w:val="28"/>
          <w:szCs w:val="28"/>
          <w:lang w:val="uk-UA"/>
        </w:rPr>
      </w:pPr>
      <w:r w:rsidRPr="00EA449A">
        <w:rPr>
          <w:rFonts w:ascii="Times New Roman" w:hAnsi="Times New Roman" w:cs="Times New Roman"/>
          <w:sz w:val="28"/>
          <w:szCs w:val="28"/>
          <w:lang w:val="uk-UA"/>
        </w:rPr>
        <w:t>4.1.</w:t>
      </w:r>
      <w:r w:rsidRPr="00EA449A">
        <w:rPr>
          <w:rFonts w:ascii="Times New Roman" w:hAnsi="Times New Roman" w:cs="Times New Roman"/>
          <w:sz w:val="28"/>
          <w:szCs w:val="28"/>
        </w:rPr>
        <w:t> </w:t>
      </w:r>
      <w:r w:rsidRPr="00EA449A">
        <w:rPr>
          <w:rFonts w:ascii="Times New Roman" w:hAnsi="Times New Roman" w:cs="Times New Roman"/>
          <w:sz w:val="28"/>
          <w:szCs w:val="28"/>
          <w:lang w:val="uk-UA"/>
        </w:rPr>
        <w:t xml:space="preserve">Головний розробник готує пояснювальну записку до проекту розпорядження (додаток </w:t>
      </w:r>
      <w:r w:rsidR="00301375" w:rsidRPr="00EA449A">
        <w:rPr>
          <w:rFonts w:ascii="Times New Roman" w:hAnsi="Times New Roman" w:cs="Times New Roman"/>
          <w:sz w:val="28"/>
          <w:szCs w:val="28"/>
          <w:lang w:val="uk-UA"/>
        </w:rPr>
        <w:t>3</w:t>
      </w:r>
      <w:r w:rsidRPr="00EA449A">
        <w:rPr>
          <w:rFonts w:ascii="Times New Roman" w:hAnsi="Times New Roman" w:cs="Times New Roman"/>
          <w:sz w:val="28"/>
          <w:szCs w:val="28"/>
          <w:lang w:val="uk-UA"/>
        </w:rPr>
        <w:t xml:space="preserve">), що повинна містити необхідні розрахунки, обґрунтування і прогнози соціально-економічних та інших результатів реалізації виданого розпорядження. </w:t>
      </w:r>
    </w:p>
    <w:p w:rsidR="009B12C4" w:rsidRPr="00EA449A" w:rsidRDefault="009B12C4" w:rsidP="00606DED">
      <w:pPr>
        <w:spacing w:after="0" w:line="240" w:lineRule="auto"/>
        <w:ind w:firstLine="771"/>
        <w:jc w:val="both"/>
        <w:rPr>
          <w:rFonts w:ascii="Times New Roman" w:hAnsi="Times New Roman" w:cs="Times New Roman"/>
          <w:sz w:val="28"/>
          <w:szCs w:val="28"/>
        </w:rPr>
      </w:pPr>
      <w:r w:rsidRPr="00EA449A">
        <w:rPr>
          <w:rFonts w:ascii="Times New Roman" w:hAnsi="Times New Roman" w:cs="Times New Roman"/>
          <w:sz w:val="28"/>
          <w:szCs w:val="28"/>
        </w:rPr>
        <w:t>4.2. До пояснювальної записки, в разі потреби, можуть додаватися інформаційно-довідкові матеріали (таблиці, графіки тощо).</w:t>
      </w:r>
    </w:p>
    <w:p w:rsidR="009B12C4" w:rsidRPr="00EA449A" w:rsidRDefault="009B12C4" w:rsidP="00606DED">
      <w:pPr>
        <w:pStyle w:val="a8"/>
        <w:ind w:firstLine="771"/>
      </w:pPr>
      <w:r w:rsidRPr="00EA449A">
        <w:t>4.3. Загальний обсяг пояснювальної записки не повинен перевищувати чотирьох аркушів.</w:t>
      </w:r>
    </w:p>
    <w:p w:rsidR="009B12C4" w:rsidRPr="00EA449A" w:rsidRDefault="009B12C4" w:rsidP="00606DED">
      <w:pPr>
        <w:spacing w:after="0" w:line="240" w:lineRule="auto"/>
        <w:ind w:firstLine="771"/>
        <w:jc w:val="both"/>
        <w:rPr>
          <w:rFonts w:ascii="Times New Roman" w:hAnsi="Times New Roman" w:cs="Times New Roman"/>
          <w:sz w:val="28"/>
          <w:szCs w:val="28"/>
        </w:rPr>
      </w:pPr>
      <w:r w:rsidRPr="00EA449A">
        <w:rPr>
          <w:rFonts w:ascii="Times New Roman" w:hAnsi="Times New Roman" w:cs="Times New Roman"/>
          <w:sz w:val="28"/>
          <w:szCs w:val="28"/>
        </w:rPr>
        <w:t>4.4. Пояснювальна записка не подається до проектів розпоряджень з кадрових питань, питань щодо внесення змін до складу комісії, робочої групи або інших організаційних питань.</w:t>
      </w:r>
    </w:p>
    <w:p w:rsidR="009B12C4" w:rsidRPr="00EA449A" w:rsidRDefault="009B12C4" w:rsidP="002E4ED4">
      <w:pPr>
        <w:spacing w:after="0" w:line="240" w:lineRule="auto"/>
        <w:ind w:firstLine="771"/>
        <w:jc w:val="both"/>
        <w:rPr>
          <w:rFonts w:ascii="Times New Roman" w:hAnsi="Times New Roman" w:cs="Times New Roman"/>
          <w:sz w:val="28"/>
          <w:szCs w:val="28"/>
          <w:lang w:val="uk-UA"/>
        </w:rPr>
      </w:pPr>
      <w:r w:rsidRPr="00EA449A">
        <w:rPr>
          <w:rFonts w:ascii="Times New Roman" w:hAnsi="Times New Roman" w:cs="Times New Roman"/>
          <w:sz w:val="28"/>
          <w:szCs w:val="28"/>
        </w:rPr>
        <w:t>4.5. Подання пояснювальної записки до проектів розпоряджень нормативного характеру, у тому числі регуляторних актів, є обов’язковим.</w:t>
      </w:r>
    </w:p>
    <w:p w:rsidR="002E4ED4" w:rsidRPr="00397E8E" w:rsidRDefault="002E4ED4" w:rsidP="002E4ED4">
      <w:pPr>
        <w:spacing w:after="0" w:line="240" w:lineRule="auto"/>
        <w:ind w:firstLine="771"/>
        <w:jc w:val="both"/>
        <w:rPr>
          <w:rFonts w:ascii="Times New Roman" w:hAnsi="Times New Roman" w:cs="Times New Roman"/>
          <w:color w:val="FF0000"/>
          <w:sz w:val="28"/>
          <w:szCs w:val="28"/>
          <w:lang w:val="uk-UA"/>
        </w:rPr>
      </w:pPr>
    </w:p>
    <w:p w:rsidR="009B12C4" w:rsidRPr="00EF704F" w:rsidRDefault="009B12C4" w:rsidP="00606DED">
      <w:pPr>
        <w:spacing w:line="240" w:lineRule="auto"/>
        <w:jc w:val="center"/>
        <w:rPr>
          <w:rFonts w:ascii="Times New Roman" w:hAnsi="Times New Roman" w:cs="Times New Roman"/>
          <w:sz w:val="28"/>
          <w:szCs w:val="28"/>
          <w:lang w:val="uk-UA"/>
        </w:rPr>
      </w:pPr>
      <w:r w:rsidRPr="00EF704F">
        <w:rPr>
          <w:rFonts w:ascii="Times New Roman" w:hAnsi="Times New Roman" w:cs="Times New Roman"/>
          <w:sz w:val="28"/>
          <w:szCs w:val="28"/>
        </w:rPr>
        <w:t xml:space="preserve">Параграф 5. Супровідні документи до проектів розпоряджень </w:t>
      </w:r>
    </w:p>
    <w:p w:rsidR="009B12C4" w:rsidRPr="00EF704F" w:rsidRDefault="009B12C4" w:rsidP="003D20A5">
      <w:pPr>
        <w:spacing w:after="0" w:line="240" w:lineRule="auto"/>
        <w:ind w:firstLine="771"/>
        <w:jc w:val="both"/>
        <w:rPr>
          <w:rFonts w:ascii="Times New Roman" w:hAnsi="Times New Roman" w:cs="Times New Roman"/>
          <w:sz w:val="28"/>
          <w:szCs w:val="28"/>
          <w:lang w:val="uk-UA"/>
        </w:rPr>
      </w:pPr>
      <w:r w:rsidRPr="00EF704F">
        <w:rPr>
          <w:rFonts w:ascii="Times New Roman" w:hAnsi="Times New Roman" w:cs="Times New Roman"/>
          <w:sz w:val="28"/>
          <w:szCs w:val="28"/>
        </w:rPr>
        <w:t xml:space="preserve">5.1. У разі коли проект розпорядження, що є нормативно-правовим актом, тягне за собою зміни або доповнення до інших розпоряджень, такі зміни або доповнення включаються в текст проекту або подаються у вигляді проекту окремого розпорядження одночасно з основним проектом. До таких проектів розпоряджень додається порівняльна таблиця (додаток </w:t>
      </w:r>
      <w:r w:rsidR="00AE53C7" w:rsidRPr="00EF704F">
        <w:rPr>
          <w:rFonts w:ascii="Times New Roman" w:hAnsi="Times New Roman" w:cs="Times New Roman"/>
          <w:sz w:val="28"/>
          <w:szCs w:val="28"/>
          <w:lang w:val="uk-UA"/>
        </w:rPr>
        <w:t>4</w:t>
      </w:r>
      <w:r w:rsidRPr="00EF704F">
        <w:rPr>
          <w:rFonts w:ascii="Times New Roman" w:hAnsi="Times New Roman" w:cs="Times New Roman"/>
          <w:sz w:val="28"/>
          <w:szCs w:val="28"/>
        </w:rPr>
        <w:t>), у якій зазначаються положення (норми) розпорядження, що є чинними, а також пропозиції стосовно викладення їх у новій редакції. У разі коли проект розпорядження, що не є нормативно-правовим актом, тягне за собою зміни або доповнення до інших розпоряджень, головний розробник забезпечує після прийняття зазначеного розпорядження внесення відповідних змін та доповнень до інших розпоряджень.</w:t>
      </w:r>
    </w:p>
    <w:p w:rsidR="00EF704F" w:rsidRPr="00EF704F" w:rsidRDefault="00EF704F" w:rsidP="003D20A5">
      <w:pPr>
        <w:spacing w:after="0" w:line="240" w:lineRule="auto"/>
        <w:ind w:firstLine="771"/>
        <w:jc w:val="both"/>
        <w:rPr>
          <w:rFonts w:ascii="Times New Roman" w:hAnsi="Times New Roman" w:cs="Times New Roman"/>
          <w:sz w:val="28"/>
          <w:szCs w:val="28"/>
          <w:lang w:val="uk-UA"/>
        </w:rPr>
      </w:pPr>
    </w:p>
    <w:p w:rsidR="00EF704F" w:rsidRPr="00EF704F" w:rsidRDefault="00EF704F" w:rsidP="003D20A5">
      <w:pPr>
        <w:spacing w:after="0" w:line="240" w:lineRule="auto"/>
        <w:ind w:firstLine="771"/>
        <w:jc w:val="both"/>
        <w:rPr>
          <w:rFonts w:ascii="Times New Roman" w:hAnsi="Times New Roman" w:cs="Times New Roman"/>
          <w:color w:val="FF0000"/>
          <w:sz w:val="28"/>
          <w:szCs w:val="28"/>
          <w:lang w:val="uk-UA"/>
        </w:rPr>
      </w:pPr>
    </w:p>
    <w:p w:rsidR="009B12C4" w:rsidRPr="00EF704F" w:rsidRDefault="009B12C4" w:rsidP="003D20A5">
      <w:pPr>
        <w:spacing w:after="0" w:line="240" w:lineRule="auto"/>
        <w:ind w:firstLine="771"/>
        <w:jc w:val="both"/>
        <w:rPr>
          <w:rFonts w:ascii="Times New Roman" w:hAnsi="Times New Roman" w:cs="Times New Roman"/>
          <w:sz w:val="28"/>
          <w:szCs w:val="28"/>
        </w:rPr>
      </w:pPr>
      <w:r w:rsidRPr="00EF704F">
        <w:rPr>
          <w:rFonts w:ascii="Times New Roman" w:hAnsi="Times New Roman" w:cs="Times New Roman"/>
          <w:sz w:val="28"/>
          <w:szCs w:val="28"/>
        </w:rPr>
        <w:lastRenderedPageBreak/>
        <w:t>5.2. У разі проведення публічного обговорення проекту розпорядження головний розробник вносить його разом з довідкою, у якій зазначаються особи, що були залучені до такого обговорення, його результати, а також рішення щодо врахування пропозицій чи обґрунтування їх відхилення в цілому або частково.</w:t>
      </w:r>
    </w:p>
    <w:p w:rsidR="009B12C4" w:rsidRPr="00397E8E" w:rsidRDefault="009B12C4" w:rsidP="006A282E">
      <w:pPr>
        <w:spacing w:after="0" w:line="240" w:lineRule="auto"/>
        <w:jc w:val="center"/>
        <w:rPr>
          <w:color w:val="FF0000"/>
          <w:sz w:val="28"/>
          <w:szCs w:val="28"/>
        </w:rPr>
      </w:pPr>
    </w:p>
    <w:p w:rsidR="009B12C4" w:rsidRPr="00EF704F" w:rsidRDefault="009B12C4" w:rsidP="006A282E">
      <w:pPr>
        <w:spacing w:after="0" w:line="240" w:lineRule="auto"/>
        <w:jc w:val="center"/>
        <w:rPr>
          <w:rFonts w:ascii="Times New Roman" w:hAnsi="Times New Roman" w:cs="Times New Roman"/>
          <w:sz w:val="28"/>
          <w:szCs w:val="28"/>
          <w:lang w:val="uk-UA"/>
        </w:rPr>
      </w:pPr>
      <w:r w:rsidRPr="00EF704F">
        <w:rPr>
          <w:rFonts w:ascii="Times New Roman" w:hAnsi="Times New Roman" w:cs="Times New Roman"/>
          <w:sz w:val="28"/>
          <w:szCs w:val="28"/>
        </w:rPr>
        <w:t xml:space="preserve">Параграф 6. Проекти розпоряджень з </w:t>
      </w:r>
      <w:r w:rsidR="00EF704F" w:rsidRPr="00EF704F">
        <w:rPr>
          <w:rFonts w:ascii="Times New Roman" w:hAnsi="Times New Roman" w:cs="Times New Roman"/>
          <w:sz w:val="28"/>
          <w:szCs w:val="28"/>
        </w:rPr>
        <w:t xml:space="preserve">економічних </w:t>
      </w:r>
      <w:r w:rsidR="00EF704F" w:rsidRPr="00EF704F">
        <w:rPr>
          <w:rFonts w:ascii="Times New Roman" w:hAnsi="Times New Roman" w:cs="Times New Roman"/>
          <w:sz w:val="28"/>
          <w:szCs w:val="28"/>
          <w:lang w:val="uk-UA"/>
        </w:rPr>
        <w:t xml:space="preserve">і </w:t>
      </w:r>
      <w:r w:rsidRPr="00EF704F">
        <w:rPr>
          <w:rFonts w:ascii="Times New Roman" w:hAnsi="Times New Roman" w:cs="Times New Roman"/>
          <w:sz w:val="28"/>
          <w:szCs w:val="28"/>
        </w:rPr>
        <w:t>соціальн</w:t>
      </w:r>
      <w:r w:rsidR="00EF704F" w:rsidRPr="00EF704F">
        <w:rPr>
          <w:rFonts w:ascii="Times New Roman" w:hAnsi="Times New Roman" w:cs="Times New Roman"/>
          <w:sz w:val="28"/>
          <w:szCs w:val="28"/>
          <w:lang w:val="uk-UA"/>
        </w:rPr>
        <w:t>их</w:t>
      </w:r>
      <w:r w:rsidR="005519B3" w:rsidRPr="00EF704F">
        <w:rPr>
          <w:rFonts w:ascii="Times New Roman" w:hAnsi="Times New Roman" w:cs="Times New Roman"/>
          <w:sz w:val="28"/>
          <w:szCs w:val="28"/>
          <w:lang w:val="uk-UA"/>
        </w:rPr>
        <w:t xml:space="preserve"> </w:t>
      </w:r>
      <w:r w:rsidRPr="00EF704F">
        <w:rPr>
          <w:rFonts w:ascii="Times New Roman" w:hAnsi="Times New Roman" w:cs="Times New Roman"/>
          <w:sz w:val="28"/>
          <w:szCs w:val="28"/>
        </w:rPr>
        <w:t>питань</w:t>
      </w:r>
    </w:p>
    <w:p w:rsidR="006A282E" w:rsidRPr="00EF704F" w:rsidRDefault="006A282E" w:rsidP="006A282E">
      <w:pPr>
        <w:spacing w:after="0" w:line="240" w:lineRule="auto"/>
        <w:jc w:val="center"/>
        <w:rPr>
          <w:rFonts w:ascii="Times New Roman" w:hAnsi="Times New Roman" w:cs="Times New Roman"/>
          <w:sz w:val="28"/>
          <w:szCs w:val="28"/>
          <w:lang w:val="uk-UA"/>
        </w:rPr>
      </w:pPr>
    </w:p>
    <w:p w:rsidR="009B12C4" w:rsidRPr="00EF704F" w:rsidRDefault="009B12C4" w:rsidP="006A282E">
      <w:pPr>
        <w:spacing w:after="0" w:line="240" w:lineRule="auto"/>
        <w:ind w:firstLine="771"/>
        <w:jc w:val="both"/>
        <w:rPr>
          <w:rFonts w:ascii="Times New Roman" w:hAnsi="Times New Roman" w:cs="Times New Roman"/>
          <w:sz w:val="28"/>
          <w:szCs w:val="28"/>
          <w:lang w:val="uk-UA"/>
        </w:rPr>
      </w:pPr>
      <w:r w:rsidRPr="00EF704F">
        <w:rPr>
          <w:rFonts w:ascii="Times New Roman" w:hAnsi="Times New Roman" w:cs="Times New Roman"/>
          <w:sz w:val="28"/>
          <w:szCs w:val="28"/>
          <w:lang w:val="uk-UA"/>
        </w:rPr>
        <w:t>6.1.</w:t>
      </w:r>
      <w:r w:rsidRPr="00EF704F">
        <w:rPr>
          <w:rFonts w:ascii="Times New Roman" w:hAnsi="Times New Roman" w:cs="Times New Roman"/>
          <w:sz w:val="28"/>
          <w:szCs w:val="28"/>
        </w:rPr>
        <w:t> </w:t>
      </w:r>
      <w:r w:rsidRPr="00EF704F">
        <w:rPr>
          <w:rFonts w:ascii="Times New Roman" w:hAnsi="Times New Roman" w:cs="Times New Roman"/>
          <w:sz w:val="28"/>
          <w:szCs w:val="28"/>
          <w:lang w:val="uk-UA"/>
        </w:rPr>
        <w:t xml:space="preserve">Проект розпорядження з </w:t>
      </w:r>
      <w:r w:rsidR="00EF704F" w:rsidRPr="00EF704F">
        <w:rPr>
          <w:rFonts w:ascii="Times New Roman" w:hAnsi="Times New Roman" w:cs="Times New Roman"/>
          <w:sz w:val="28"/>
          <w:szCs w:val="28"/>
          <w:lang w:val="uk-UA"/>
        </w:rPr>
        <w:t>економічних і  соціальних</w:t>
      </w:r>
      <w:r w:rsidRPr="00EF704F">
        <w:rPr>
          <w:rFonts w:ascii="Times New Roman" w:hAnsi="Times New Roman" w:cs="Times New Roman"/>
          <w:sz w:val="28"/>
          <w:szCs w:val="28"/>
          <w:lang w:val="uk-UA"/>
        </w:rPr>
        <w:t xml:space="preserve"> питань, як правило, має вступну частину (преамбулу), у якій наводяться результати аналізу стану справ і причини виникнення недоліків у розв’язанні відповідних проблем, визначається мета видання розпорядження.</w:t>
      </w:r>
    </w:p>
    <w:p w:rsidR="009B12C4" w:rsidRPr="00EF704F" w:rsidRDefault="009B12C4" w:rsidP="005519B3">
      <w:pPr>
        <w:spacing w:after="0" w:line="240" w:lineRule="auto"/>
        <w:ind w:firstLine="771"/>
        <w:jc w:val="both"/>
        <w:rPr>
          <w:rFonts w:ascii="Times New Roman" w:hAnsi="Times New Roman" w:cs="Times New Roman"/>
          <w:sz w:val="28"/>
          <w:szCs w:val="28"/>
        </w:rPr>
      </w:pPr>
      <w:r w:rsidRPr="00EF704F">
        <w:rPr>
          <w:rFonts w:ascii="Times New Roman" w:hAnsi="Times New Roman" w:cs="Times New Roman"/>
          <w:sz w:val="28"/>
          <w:szCs w:val="28"/>
        </w:rPr>
        <w:t>6.2. Нормативні положення та завдання суб’єктам відносин, передбачені в проекті розпорядження, мають бути конкретними і реальними, спрямованими на досягнення в найкоротший термін визначеної мети, та містити в разі потреби перелік виконавців і строки виконання завдань.</w:t>
      </w:r>
    </w:p>
    <w:p w:rsidR="009B12C4" w:rsidRPr="00EF704F" w:rsidRDefault="009B12C4" w:rsidP="005519B3">
      <w:pPr>
        <w:spacing w:after="0" w:line="240" w:lineRule="auto"/>
        <w:ind w:firstLine="771"/>
        <w:jc w:val="both"/>
        <w:rPr>
          <w:rFonts w:ascii="Times New Roman" w:hAnsi="Times New Roman" w:cs="Times New Roman"/>
          <w:sz w:val="28"/>
          <w:szCs w:val="28"/>
        </w:rPr>
      </w:pPr>
      <w:r w:rsidRPr="00EF704F">
        <w:rPr>
          <w:rFonts w:ascii="Times New Roman" w:hAnsi="Times New Roman" w:cs="Times New Roman"/>
          <w:sz w:val="28"/>
          <w:szCs w:val="28"/>
        </w:rPr>
        <w:t>6.3. У проекті розпорядження можуть передбачатися в разі потреби проміжні контрольні терміни інформування адміністрації про хід виконання встановлених завдань.</w:t>
      </w:r>
    </w:p>
    <w:p w:rsidR="009B12C4" w:rsidRPr="00397E8E" w:rsidRDefault="009B12C4" w:rsidP="005519B3">
      <w:pPr>
        <w:spacing w:after="0" w:line="240" w:lineRule="auto"/>
        <w:ind w:firstLine="771"/>
        <w:jc w:val="both"/>
        <w:rPr>
          <w:rFonts w:ascii="Times New Roman" w:hAnsi="Times New Roman" w:cs="Times New Roman"/>
          <w:color w:val="FF0000"/>
          <w:sz w:val="28"/>
          <w:szCs w:val="28"/>
        </w:rPr>
      </w:pPr>
      <w:r w:rsidRPr="004448B8">
        <w:rPr>
          <w:rFonts w:ascii="Times New Roman" w:hAnsi="Times New Roman" w:cs="Times New Roman"/>
          <w:sz w:val="28"/>
          <w:szCs w:val="28"/>
        </w:rPr>
        <w:t xml:space="preserve">6.4. Проекти розпоряджень з питань </w:t>
      </w:r>
      <w:r w:rsidR="004448B8" w:rsidRPr="004448B8">
        <w:rPr>
          <w:rFonts w:ascii="Times New Roman" w:hAnsi="Times New Roman" w:cs="Times New Roman"/>
          <w:sz w:val="28"/>
          <w:szCs w:val="28"/>
        </w:rPr>
        <w:t>економічного</w:t>
      </w:r>
      <w:r w:rsidR="004448B8" w:rsidRPr="004448B8">
        <w:rPr>
          <w:rFonts w:ascii="Times New Roman" w:hAnsi="Times New Roman" w:cs="Times New Roman"/>
          <w:sz w:val="28"/>
          <w:szCs w:val="28"/>
          <w:lang w:val="uk-UA"/>
        </w:rPr>
        <w:t xml:space="preserve"> і </w:t>
      </w:r>
      <w:r w:rsidR="004448B8" w:rsidRPr="004448B8">
        <w:rPr>
          <w:rFonts w:ascii="Times New Roman" w:hAnsi="Times New Roman" w:cs="Times New Roman"/>
          <w:sz w:val="28"/>
          <w:szCs w:val="28"/>
        </w:rPr>
        <w:t xml:space="preserve"> </w:t>
      </w:r>
      <w:r w:rsidRPr="004448B8">
        <w:rPr>
          <w:rFonts w:ascii="Times New Roman" w:hAnsi="Times New Roman" w:cs="Times New Roman"/>
          <w:sz w:val="28"/>
          <w:szCs w:val="28"/>
        </w:rPr>
        <w:t>соціально</w:t>
      </w:r>
      <w:r w:rsidR="004448B8" w:rsidRPr="004448B8">
        <w:rPr>
          <w:rFonts w:ascii="Times New Roman" w:hAnsi="Times New Roman" w:cs="Times New Roman"/>
          <w:sz w:val="28"/>
          <w:szCs w:val="28"/>
          <w:lang w:val="uk-UA"/>
        </w:rPr>
        <w:t xml:space="preserve">го </w:t>
      </w:r>
      <w:r w:rsidRPr="004448B8">
        <w:rPr>
          <w:rFonts w:ascii="Times New Roman" w:hAnsi="Times New Roman" w:cs="Times New Roman"/>
          <w:sz w:val="28"/>
          <w:szCs w:val="28"/>
        </w:rPr>
        <w:t>розвитку, як правило, попередньо обговорюються на засіданнях колегії адміністрації</w:t>
      </w:r>
      <w:r w:rsidRPr="00397E8E">
        <w:rPr>
          <w:rFonts w:ascii="Times New Roman" w:hAnsi="Times New Roman" w:cs="Times New Roman"/>
          <w:color w:val="FF0000"/>
          <w:sz w:val="28"/>
          <w:szCs w:val="28"/>
        </w:rPr>
        <w:t>.</w:t>
      </w:r>
    </w:p>
    <w:p w:rsidR="006A282E" w:rsidRPr="00397E8E" w:rsidRDefault="006A282E" w:rsidP="005519B3">
      <w:pPr>
        <w:spacing w:after="0" w:line="240" w:lineRule="auto"/>
        <w:jc w:val="center"/>
        <w:rPr>
          <w:rFonts w:ascii="Times New Roman" w:hAnsi="Times New Roman" w:cs="Times New Roman"/>
          <w:color w:val="FF0000"/>
          <w:sz w:val="28"/>
          <w:szCs w:val="28"/>
          <w:lang w:val="uk-UA"/>
        </w:rPr>
      </w:pPr>
    </w:p>
    <w:p w:rsidR="009B12C4" w:rsidRPr="00435DFF" w:rsidRDefault="009B12C4" w:rsidP="005519B3">
      <w:pPr>
        <w:spacing w:after="0" w:line="240" w:lineRule="auto"/>
        <w:jc w:val="center"/>
        <w:rPr>
          <w:rFonts w:ascii="Times New Roman" w:hAnsi="Times New Roman" w:cs="Times New Roman"/>
          <w:sz w:val="28"/>
          <w:szCs w:val="28"/>
        </w:rPr>
      </w:pPr>
      <w:r w:rsidRPr="00435DFF">
        <w:rPr>
          <w:rFonts w:ascii="Times New Roman" w:hAnsi="Times New Roman" w:cs="Times New Roman"/>
          <w:sz w:val="28"/>
          <w:szCs w:val="28"/>
        </w:rPr>
        <w:t>Параграф 7. Порядок підготовки проектів розпоряджень,</w:t>
      </w:r>
    </w:p>
    <w:p w:rsidR="009B12C4" w:rsidRPr="00435DFF" w:rsidRDefault="009B12C4" w:rsidP="005519B3">
      <w:pPr>
        <w:spacing w:after="0" w:line="240" w:lineRule="auto"/>
        <w:jc w:val="center"/>
        <w:rPr>
          <w:rFonts w:ascii="Times New Roman" w:hAnsi="Times New Roman" w:cs="Times New Roman"/>
          <w:sz w:val="28"/>
          <w:szCs w:val="28"/>
        </w:rPr>
      </w:pPr>
      <w:r w:rsidRPr="00435DFF">
        <w:rPr>
          <w:rFonts w:ascii="Times New Roman" w:hAnsi="Times New Roman" w:cs="Times New Roman"/>
          <w:sz w:val="28"/>
          <w:szCs w:val="28"/>
        </w:rPr>
        <w:t>що мають ознаки регуляторного акта</w:t>
      </w:r>
    </w:p>
    <w:p w:rsidR="0016502E" w:rsidRPr="00435DFF" w:rsidRDefault="0016502E" w:rsidP="00D96727">
      <w:pPr>
        <w:spacing w:after="0" w:line="240" w:lineRule="auto"/>
        <w:ind w:firstLine="771"/>
        <w:jc w:val="both"/>
        <w:rPr>
          <w:rFonts w:ascii="Times New Roman" w:hAnsi="Times New Roman" w:cs="Times New Roman"/>
          <w:sz w:val="28"/>
          <w:szCs w:val="28"/>
          <w:lang w:val="uk-UA"/>
        </w:rPr>
      </w:pPr>
    </w:p>
    <w:p w:rsidR="009B12C4" w:rsidRPr="00435DFF" w:rsidRDefault="009B12C4" w:rsidP="00D96727">
      <w:pPr>
        <w:spacing w:after="0" w:line="240" w:lineRule="auto"/>
        <w:ind w:firstLine="771"/>
        <w:jc w:val="both"/>
        <w:rPr>
          <w:rFonts w:ascii="Times New Roman" w:hAnsi="Times New Roman" w:cs="Times New Roman"/>
          <w:sz w:val="28"/>
          <w:szCs w:val="28"/>
        </w:rPr>
      </w:pPr>
      <w:r w:rsidRPr="00435DFF">
        <w:rPr>
          <w:rFonts w:ascii="Times New Roman" w:hAnsi="Times New Roman" w:cs="Times New Roman"/>
          <w:sz w:val="28"/>
          <w:szCs w:val="28"/>
        </w:rPr>
        <w:t>7.1. У разі розроблення проекту розпорядження, що має ознаки регуляторного акта, головний розробник проводить аналіз його регуляторного впливу згідно з вимогами Закону України «Про засади державної регуляторної політики у сфері господарської діяльності» та Методики проведення аналізу впливу регуляторного акта, затвердженої постановою Кабінету Міністрів України від 11 березня 2004 р. № 308</w:t>
      </w:r>
      <w:r w:rsidR="00692CA5" w:rsidRPr="00435DFF">
        <w:rPr>
          <w:rFonts w:ascii="Times New Roman" w:hAnsi="Times New Roman" w:cs="Times New Roman"/>
          <w:sz w:val="28"/>
          <w:szCs w:val="28"/>
          <w:lang w:val="uk-UA"/>
        </w:rPr>
        <w:t xml:space="preserve"> (із змінами)</w:t>
      </w:r>
      <w:r w:rsidRPr="00435DFF">
        <w:rPr>
          <w:rFonts w:ascii="Times New Roman" w:hAnsi="Times New Roman" w:cs="Times New Roman"/>
          <w:sz w:val="28"/>
          <w:szCs w:val="28"/>
        </w:rPr>
        <w:t>.</w:t>
      </w:r>
    </w:p>
    <w:p w:rsidR="009B12C4" w:rsidRPr="00435DFF" w:rsidRDefault="009B12C4" w:rsidP="00D96727">
      <w:pPr>
        <w:spacing w:after="0" w:line="240" w:lineRule="auto"/>
        <w:ind w:firstLine="771"/>
        <w:jc w:val="both"/>
        <w:rPr>
          <w:rFonts w:ascii="Times New Roman" w:hAnsi="Times New Roman" w:cs="Times New Roman"/>
          <w:sz w:val="28"/>
          <w:szCs w:val="28"/>
        </w:rPr>
      </w:pPr>
      <w:r w:rsidRPr="00435DFF">
        <w:rPr>
          <w:rFonts w:ascii="Times New Roman" w:hAnsi="Times New Roman" w:cs="Times New Roman"/>
          <w:sz w:val="28"/>
          <w:szCs w:val="28"/>
        </w:rPr>
        <w:t>7.2. Головний розробник разом з проектом розпорядження, який має ознаки регуляторного акта, подає:</w:t>
      </w:r>
    </w:p>
    <w:p w:rsidR="009B12C4" w:rsidRPr="00435DFF" w:rsidRDefault="009B12C4" w:rsidP="00D96727">
      <w:pPr>
        <w:spacing w:after="0" w:line="240" w:lineRule="auto"/>
        <w:ind w:firstLine="771"/>
        <w:jc w:val="both"/>
        <w:rPr>
          <w:rFonts w:ascii="Times New Roman" w:hAnsi="Times New Roman" w:cs="Times New Roman"/>
          <w:sz w:val="28"/>
          <w:szCs w:val="28"/>
        </w:rPr>
      </w:pPr>
      <w:r w:rsidRPr="00435DFF">
        <w:rPr>
          <w:rFonts w:ascii="Times New Roman" w:hAnsi="Times New Roman" w:cs="Times New Roman"/>
          <w:sz w:val="28"/>
          <w:szCs w:val="28"/>
        </w:rPr>
        <w:t>1) копію рішення спеціального уповноваженого органу з питань регуляторної політики та підприємництва в області про його погодження або копію рішення апеляційної регуляторної комісії про задоволення скарги головного розробника щодо відмови зазначеного органу в погодженні проекту акта разом з аналізом його регуляторного впливу;</w:t>
      </w:r>
    </w:p>
    <w:p w:rsidR="009B12C4" w:rsidRPr="00435DFF" w:rsidRDefault="009B12C4" w:rsidP="00D96727">
      <w:pPr>
        <w:spacing w:after="0" w:line="240" w:lineRule="auto"/>
        <w:ind w:firstLine="771"/>
        <w:jc w:val="both"/>
        <w:rPr>
          <w:rFonts w:ascii="Times New Roman" w:hAnsi="Times New Roman" w:cs="Times New Roman"/>
          <w:sz w:val="28"/>
          <w:szCs w:val="28"/>
        </w:rPr>
      </w:pPr>
      <w:r w:rsidRPr="00435DFF">
        <w:rPr>
          <w:rFonts w:ascii="Times New Roman" w:hAnsi="Times New Roman" w:cs="Times New Roman"/>
          <w:sz w:val="28"/>
          <w:szCs w:val="28"/>
        </w:rPr>
        <w:t>2) копію повідомлення про оприлюднення проекту.</w:t>
      </w:r>
    </w:p>
    <w:p w:rsidR="009B12C4" w:rsidRPr="00435DFF" w:rsidRDefault="009B12C4" w:rsidP="00D96727">
      <w:pPr>
        <w:spacing w:after="0" w:line="240" w:lineRule="auto"/>
        <w:ind w:firstLine="771"/>
        <w:jc w:val="both"/>
        <w:rPr>
          <w:rFonts w:ascii="Times New Roman" w:hAnsi="Times New Roman" w:cs="Times New Roman"/>
          <w:sz w:val="28"/>
          <w:szCs w:val="28"/>
          <w:lang w:val="uk-UA"/>
        </w:rPr>
      </w:pPr>
      <w:r w:rsidRPr="00435DFF">
        <w:rPr>
          <w:rFonts w:ascii="Times New Roman" w:hAnsi="Times New Roman" w:cs="Times New Roman"/>
          <w:sz w:val="28"/>
          <w:szCs w:val="28"/>
        </w:rPr>
        <w:t>7.3. Підготовлений проект розпорядження візується керівником органу, що є головним розробником, та вноситься голові адміністрації разом з документами, передбаченими параграфами 2-4 цього розділу.</w:t>
      </w:r>
    </w:p>
    <w:p w:rsidR="00DB4390" w:rsidRPr="00435DFF" w:rsidRDefault="00DB4390" w:rsidP="00D96727">
      <w:pPr>
        <w:spacing w:after="0" w:line="240" w:lineRule="auto"/>
        <w:ind w:firstLine="771"/>
        <w:jc w:val="both"/>
        <w:rPr>
          <w:rFonts w:ascii="Times New Roman" w:hAnsi="Times New Roman" w:cs="Times New Roman"/>
          <w:sz w:val="28"/>
          <w:szCs w:val="28"/>
          <w:lang w:val="uk-UA"/>
        </w:rPr>
      </w:pPr>
    </w:p>
    <w:p w:rsidR="00DB4390" w:rsidRPr="00435DFF" w:rsidRDefault="00DB4390" w:rsidP="00D96727">
      <w:pPr>
        <w:spacing w:after="0" w:line="240" w:lineRule="auto"/>
        <w:ind w:firstLine="771"/>
        <w:jc w:val="both"/>
        <w:rPr>
          <w:rFonts w:ascii="Times New Roman" w:hAnsi="Times New Roman" w:cs="Times New Roman"/>
          <w:sz w:val="28"/>
          <w:szCs w:val="28"/>
          <w:lang w:val="uk-UA"/>
        </w:rPr>
      </w:pPr>
    </w:p>
    <w:p w:rsidR="00DB4390" w:rsidRPr="00435DFF" w:rsidRDefault="00DB4390" w:rsidP="00D96727">
      <w:pPr>
        <w:spacing w:after="0" w:line="240" w:lineRule="auto"/>
        <w:ind w:firstLine="771"/>
        <w:jc w:val="both"/>
        <w:rPr>
          <w:rFonts w:ascii="Times New Roman" w:hAnsi="Times New Roman" w:cs="Times New Roman"/>
          <w:sz w:val="28"/>
          <w:szCs w:val="28"/>
          <w:lang w:val="uk-UA"/>
        </w:rPr>
      </w:pPr>
    </w:p>
    <w:p w:rsidR="009B12C4" w:rsidRPr="00435DFF" w:rsidRDefault="009B12C4" w:rsidP="00D96727">
      <w:pPr>
        <w:spacing w:after="0" w:line="240" w:lineRule="auto"/>
        <w:ind w:firstLine="771"/>
        <w:jc w:val="both"/>
        <w:rPr>
          <w:rFonts w:ascii="Times New Roman" w:hAnsi="Times New Roman" w:cs="Times New Roman"/>
          <w:sz w:val="28"/>
          <w:szCs w:val="28"/>
          <w:lang w:val="uk-UA"/>
        </w:rPr>
      </w:pPr>
      <w:r w:rsidRPr="00435DFF">
        <w:rPr>
          <w:rFonts w:ascii="Times New Roman" w:hAnsi="Times New Roman" w:cs="Times New Roman"/>
          <w:sz w:val="28"/>
          <w:szCs w:val="28"/>
          <w:lang w:val="uk-UA"/>
        </w:rPr>
        <w:lastRenderedPageBreak/>
        <w:t>7.4.</w:t>
      </w:r>
      <w:r w:rsidRPr="00435DFF">
        <w:rPr>
          <w:rFonts w:ascii="Times New Roman" w:hAnsi="Times New Roman" w:cs="Times New Roman"/>
          <w:sz w:val="28"/>
          <w:szCs w:val="28"/>
        </w:rPr>
        <w:t> </w:t>
      </w:r>
      <w:r w:rsidRPr="00435DFF">
        <w:rPr>
          <w:rFonts w:ascii="Times New Roman" w:hAnsi="Times New Roman" w:cs="Times New Roman"/>
          <w:sz w:val="28"/>
          <w:szCs w:val="28"/>
          <w:lang w:val="uk-UA"/>
        </w:rPr>
        <w:t>За дорученням голови адміністрації або його заступників, керівника апарату (відповідно до розподілу обов’язків) опрацювання внесеного проекту розпорядження проводиться в апараті та в разі потреби здійснюється редагування його тексту.</w:t>
      </w:r>
    </w:p>
    <w:p w:rsidR="009B12C4" w:rsidRPr="00435DFF" w:rsidRDefault="009B12C4" w:rsidP="00D96727">
      <w:pPr>
        <w:spacing w:after="0" w:line="240" w:lineRule="auto"/>
        <w:ind w:firstLine="771"/>
        <w:jc w:val="both"/>
        <w:rPr>
          <w:rFonts w:ascii="Times New Roman" w:hAnsi="Times New Roman" w:cs="Times New Roman"/>
          <w:sz w:val="28"/>
          <w:szCs w:val="28"/>
        </w:rPr>
      </w:pPr>
      <w:r w:rsidRPr="00435DFF">
        <w:rPr>
          <w:rFonts w:ascii="Times New Roman" w:hAnsi="Times New Roman" w:cs="Times New Roman"/>
          <w:sz w:val="28"/>
          <w:szCs w:val="28"/>
        </w:rPr>
        <w:t>7.5. Строк опрацювання проекту розпорядження в апараті адміністрації не повинен перевищувати 15 робочих днів. У разі потреби зазначений строк може бути продовжено на обґрунтоване прохання посадової особи апарату адміністрації.</w:t>
      </w:r>
    </w:p>
    <w:p w:rsidR="009B12C4" w:rsidRPr="00435DFF" w:rsidRDefault="009B12C4" w:rsidP="00D96727">
      <w:pPr>
        <w:spacing w:after="0" w:line="240" w:lineRule="auto"/>
        <w:ind w:firstLine="771"/>
        <w:jc w:val="both"/>
        <w:rPr>
          <w:rFonts w:ascii="Times New Roman" w:hAnsi="Times New Roman" w:cs="Times New Roman"/>
          <w:sz w:val="28"/>
          <w:szCs w:val="28"/>
          <w:lang w:val="uk-UA"/>
        </w:rPr>
      </w:pPr>
      <w:r w:rsidRPr="00435DFF">
        <w:rPr>
          <w:rFonts w:ascii="Times New Roman" w:hAnsi="Times New Roman" w:cs="Times New Roman"/>
          <w:sz w:val="28"/>
          <w:szCs w:val="28"/>
        </w:rPr>
        <w:t>7.6. Головний розробник забезпечує відповідно до вимог Закону України «Про засади державної регуляторної політики у сфері господарської діяльності» здійснення відстеження результативності виданого розпорядження.</w:t>
      </w:r>
    </w:p>
    <w:p w:rsidR="00D96727" w:rsidRPr="00397E8E" w:rsidRDefault="00D96727" w:rsidP="00D96727">
      <w:pPr>
        <w:spacing w:after="0" w:line="240" w:lineRule="auto"/>
        <w:ind w:firstLine="771"/>
        <w:jc w:val="both"/>
        <w:rPr>
          <w:rFonts w:ascii="Times New Roman" w:hAnsi="Times New Roman" w:cs="Times New Roman"/>
          <w:color w:val="FF0000"/>
          <w:sz w:val="28"/>
          <w:szCs w:val="28"/>
          <w:lang w:val="uk-UA"/>
        </w:rPr>
      </w:pPr>
    </w:p>
    <w:p w:rsidR="009E3110" w:rsidRPr="009E3110" w:rsidRDefault="009E3110" w:rsidP="009E3110">
      <w:pPr>
        <w:spacing w:line="240" w:lineRule="auto"/>
        <w:jc w:val="center"/>
        <w:rPr>
          <w:rFonts w:ascii="Times New Roman" w:hAnsi="Times New Roman" w:cs="Times New Roman"/>
          <w:sz w:val="28"/>
          <w:szCs w:val="28"/>
          <w:lang w:val="uk-UA"/>
        </w:rPr>
      </w:pPr>
      <w:r w:rsidRPr="009E3110">
        <w:rPr>
          <w:rFonts w:ascii="Times New Roman" w:hAnsi="Times New Roman" w:cs="Times New Roman"/>
          <w:sz w:val="28"/>
          <w:szCs w:val="28"/>
        </w:rPr>
        <w:t>Параграф 8. Правове забезпечення підготовки проектів розпоряджень</w:t>
      </w:r>
    </w:p>
    <w:p w:rsidR="009E3110" w:rsidRPr="009E3110" w:rsidRDefault="009E3110" w:rsidP="009E3110">
      <w:pPr>
        <w:spacing w:after="0" w:line="240" w:lineRule="auto"/>
        <w:ind w:firstLine="771"/>
        <w:jc w:val="both"/>
        <w:rPr>
          <w:rFonts w:ascii="Times New Roman" w:hAnsi="Times New Roman" w:cs="Times New Roman"/>
          <w:sz w:val="28"/>
          <w:szCs w:val="28"/>
          <w:lang w:val="uk-UA"/>
        </w:rPr>
      </w:pPr>
      <w:r w:rsidRPr="009E3110">
        <w:rPr>
          <w:rFonts w:ascii="Times New Roman" w:hAnsi="Times New Roman" w:cs="Times New Roman"/>
          <w:sz w:val="28"/>
          <w:szCs w:val="28"/>
          <w:lang w:val="uk-UA"/>
        </w:rPr>
        <w:t>8.1.</w:t>
      </w:r>
      <w:r w:rsidRPr="009E3110">
        <w:rPr>
          <w:rFonts w:ascii="Times New Roman" w:hAnsi="Times New Roman" w:cs="Times New Roman"/>
          <w:sz w:val="28"/>
          <w:szCs w:val="28"/>
        </w:rPr>
        <w:t> </w:t>
      </w:r>
      <w:r w:rsidRPr="009E3110">
        <w:rPr>
          <w:rFonts w:ascii="Times New Roman" w:hAnsi="Times New Roman" w:cs="Times New Roman"/>
          <w:sz w:val="28"/>
          <w:szCs w:val="28"/>
          <w:lang w:val="uk-UA"/>
        </w:rPr>
        <w:t>У разі коли проект розпорядження подано апарату адміністрації з порушенням визначених у цьому розділі вимог  відділ юридичного забезпечення та комунікацій з громадськістю доповідає про це  керівникові апарату адміністрації, який у дводенний термін супровідним листом за своїм підписом повертає головному розробникові проект розпорядження та матеріали до нього.</w:t>
      </w:r>
    </w:p>
    <w:p w:rsidR="009E3110" w:rsidRPr="00B36E54" w:rsidRDefault="009E3110" w:rsidP="00B91484">
      <w:pPr>
        <w:spacing w:after="0" w:line="240" w:lineRule="auto"/>
        <w:ind w:firstLine="771"/>
        <w:jc w:val="both"/>
        <w:rPr>
          <w:rFonts w:ascii="Times New Roman" w:hAnsi="Times New Roman" w:cs="Times New Roman"/>
          <w:sz w:val="28"/>
          <w:szCs w:val="28"/>
          <w:lang w:val="uk-UA"/>
        </w:rPr>
      </w:pPr>
      <w:r w:rsidRPr="009E3110">
        <w:rPr>
          <w:rFonts w:ascii="Times New Roman" w:hAnsi="Times New Roman" w:cs="Times New Roman"/>
          <w:sz w:val="28"/>
          <w:szCs w:val="28"/>
          <w:lang w:val="uk-UA"/>
        </w:rPr>
        <w:t>8.2.</w:t>
      </w:r>
      <w:r w:rsidRPr="009E3110">
        <w:rPr>
          <w:rFonts w:ascii="Times New Roman" w:hAnsi="Times New Roman" w:cs="Times New Roman"/>
          <w:sz w:val="28"/>
          <w:szCs w:val="28"/>
        </w:rPr>
        <w:t> </w:t>
      </w:r>
      <w:r w:rsidRPr="009E3110">
        <w:rPr>
          <w:rFonts w:ascii="Times New Roman" w:hAnsi="Times New Roman" w:cs="Times New Roman"/>
          <w:sz w:val="28"/>
          <w:szCs w:val="28"/>
          <w:lang w:val="uk-UA"/>
        </w:rPr>
        <w:t xml:space="preserve">Відділ юридичного забезпечення та комунікацій з громадськістю опрацьовує до трьох робочих днів поданий проект розпорядження, зокрема, проводить правову експертизу проектів розпоряджень, що є нормативно-правовими актами, вносить правки, пов’язані з приведенням проекту </w:t>
      </w:r>
      <w:r w:rsidRPr="00B36E54">
        <w:rPr>
          <w:rFonts w:ascii="Times New Roman" w:hAnsi="Times New Roman" w:cs="Times New Roman"/>
          <w:sz w:val="28"/>
          <w:szCs w:val="28"/>
          <w:lang w:val="uk-UA"/>
        </w:rPr>
        <w:t>розпорядження у відповідність з вимогами нормопроектувальної техніки, а також в разі потреби редагує проект розпорядження.</w:t>
      </w:r>
    </w:p>
    <w:p w:rsidR="009E3110" w:rsidRPr="00B91484" w:rsidRDefault="009E3110" w:rsidP="00B91484">
      <w:pPr>
        <w:spacing w:after="0" w:line="240" w:lineRule="auto"/>
        <w:ind w:firstLine="770"/>
        <w:jc w:val="both"/>
        <w:rPr>
          <w:rFonts w:ascii="Times New Roman" w:hAnsi="Times New Roman" w:cs="Times New Roman"/>
          <w:sz w:val="28"/>
          <w:szCs w:val="28"/>
        </w:rPr>
      </w:pPr>
      <w:r w:rsidRPr="00B36E54">
        <w:rPr>
          <w:rFonts w:ascii="Times New Roman" w:hAnsi="Times New Roman" w:cs="Times New Roman"/>
          <w:sz w:val="28"/>
          <w:szCs w:val="28"/>
        </w:rPr>
        <w:t>8.3. </w:t>
      </w:r>
      <w:r w:rsidRPr="00B36E54">
        <w:rPr>
          <w:rFonts w:ascii="Times New Roman" w:hAnsi="Times New Roman" w:cs="Times New Roman"/>
          <w:sz w:val="28"/>
          <w:szCs w:val="28"/>
          <w:lang w:val="uk-UA"/>
        </w:rPr>
        <w:t>В</w:t>
      </w:r>
      <w:r w:rsidRPr="00B36E54">
        <w:rPr>
          <w:rFonts w:ascii="Times New Roman" w:hAnsi="Times New Roman" w:cs="Times New Roman"/>
          <w:sz w:val="28"/>
          <w:szCs w:val="28"/>
        </w:rPr>
        <w:t>ідділ юридично</w:t>
      </w:r>
      <w:r w:rsidRPr="00B36E54">
        <w:rPr>
          <w:rFonts w:ascii="Times New Roman" w:hAnsi="Times New Roman" w:cs="Times New Roman"/>
          <w:sz w:val="28"/>
          <w:szCs w:val="28"/>
          <w:lang w:val="uk-UA"/>
        </w:rPr>
        <w:t>го забезпечення та комунікацій з громадськістю</w:t>
      </w:r>
      <w:r w:rsidRPr="00B36E54">
        <w:rPr>
          <w:rFonts w:ascii="Times New Roman" w:hAnsi="Times New Roman" w:cs="Times New Roman"/>
          <w:sz w:val="28"/>
          <w:szCs w:val="28"/>
        </w:rPr>
        <w:t xml:space="preserve"> під час проведення правової експертизи:</w:t>
      </w:r>
    </w:p>
    <w:p w:rsidR="009E3110" w:rsidRPr="00B36E54" w:rsidRDefault="009E3110" w:rsidP="009E3110">
      <w:pPr>
        <w:spacing w:after="0" w:line="240" w:lineRule="auto"/>
        <w:ind w:firstLine="770"/>
        <w:jc w:val="both"/>
        <w:rPr>
          <w:rFonts w:ascii="Times New Roman" w:hAnsi="Times New Roman" w:cs="Times New Roman"/>
          <w:sz w:val="28"/>
          <w:szCs w:val="28"/>
        </w:rPr>
      </w:pPr>
      <w:r w:rsidRPr="00B36E54">
        <w:rPr>
          <w:rFonts w:ascii="Times New Roman" w:hAnsi="Times New Roman" w:cs="Times New Roman"/>
          <w:sz w:val="28"/>
          <w:szCs w:val="28"/>
        </w:rPr>
        <w:t>1) перевіряє проект розпорядження на відповідність Конституції та законам України, іншим актам законодавства, міжнародним договорам України, згода на обов’язковість яких надана Верховною Радою України.</w:t>
      </w:r>
    </w:p>
    <w:p w:rsidR="009E3110" w:rsidRPr="00B36E54" w:rsidRDefault="009E3110" w:rsidP="009E3110">
      <w:pPr>
        <w:spacing w:after="0" w:line="240" w:lineRule="auto"/>
        <w:ind w:firstLine="770"/>
        <w:jc w:val="both"/>
        <w:rPr>
          <w:rFonts w:ascii="Times New Roman" w:hAnsi="Times New Roman" w:cs="Times New Roman"/>
          <w:sz w:val="28"/>
          <w:szCs w:val="28"/>
        </w:rPr>
      </w:pPr>
      <w:r w:rsidRPr="00B36E54">
        <w:rPr>
          <w:rFonts w:ascii="Times New Roman" w:hAnsi="Times New Roman" w:cs="Times New Roman"/>
          <w:sz w:val="28"/>
          <w:szCs w:val="28"/>
        </w:rPr>
        <w:t>2) оцінює ефективність обраного правового шляху врегулювання проблем;</w:t>
      </w:r>
    </w:p>
    <w:p w:rsidR="009E3110" w:rsidRPr="00B36E54" w:rsidRDefault="009E3110" w:rsidP="009E3110">
      <w:pPr>
        <w:spacing w:after="0" w:line="240" w:lineRule="auto"/>
        <w:ind w:firstLine="771"/>
        <w:jc w:val="both"/>
        <w:rPr>
          <w:rFonts w:ascii="Times New Roman" w:hAnsi="Times New Roman" w:cs="Times New Roman"/>
          <w:sz w:val="28"/>
          <w:szCs w:val="28"/>
        </w:rPr>
      </w:pPr>
      <w:r w:rsidRPr="00B36E54">
        <w:rPr>
          <w:rFonts w:ascii="Times New Roman" w:hAnsi="Times New Roman" w:cs="Times New Roman"/>
          <w:sz w:val="28"/>
          <w:szCs w:val="28"/>
        </w:rPr>
        <w:t>3) перевіряє проект розпорядження на відповідність вимогам, установленим цим Регламентом, а також повноту погодження із заінтересованими органами.</w:t>
      </w:r>
    </w:p>
    <w:p w:rsidR="009E3110" w:rsidRPr="00B36E54" w:rsidRDefault="009E3110" w:rsidP="009E3110">
      <w:pPr>
        <w:spacing w:after="0" w:line="240" w:lineRule="auto"/>
        <w:ind w:firstLine="771"/>
        <w:jc w:val="both"/>
        <w:rPr>
          <w:rFonts w:ascii="Times New Roman" w:hAnsi="Times New Roman" w:cs="Times New Roman"/>
          <w:sz w:val="28"/>
          <w:szCs w:val="28"/>
        </w:rPr>
      </w:pPr>
      <w:r w:rsidRPr="00B36E54">
        <w:rPr>
          <w:rFonts w:ascii="Times New Roman" w:hAnsi="Times New Roman" w:cs="Times New Roman"/>
          <w:sz w:val="28"/>
          <w:szCs w:val="28"/>
        </w:rPr>
        <w:t>8.4. У разі виявлення невідповідності проекту розпорядження чи його окремих положень актам законодавства відділ</w:t>
      </w:r>
      <w:r w:rsidR="00B36E54" w:rsidRPr="00B36E54">
        <w:rPr>
          <w:rFonts w:ascii="Times New Roman" w:hAnsi="Times New Roman" w:cs="Times New Roman"/>
          <w:sz w:val="28"/>
          <w:szCs w:val="28"/>
        </w:rPr>
        <w:t xml:space="preserve"> юридично</w:t>
      </w:r>
      <w:r w:rsidR="00B36E54" w:rsidRPr="00B36E54">
        <w:rPr>
          <w:rFonts w:ascii="Times New Roman" w:hAnsi="Times New Roman" w:cs="Times New Roman"/>
          <w:sz w:val="28"/>
          <w:szCs w:val="28"/>
          <w:lang w:val="uk-UA"/>
        </w:rPr>
        <w:t xml:space="preserve">го забезпечення та комунікацій з громадськістю апарату адміністрації </w:t>
      </w:r>
      <w:r w:rsidRPr="00B36E54">
        <w:rPr>
          <w:rFonts w:ascii="Times New Roman" w:hAnsi="Times New Roman" w:cs="Times New Roman"/>
          <w:sz w:val="28"/>
          <w:szCs w:val="28"/>
        </w:rPr>
        <w:t xml:space="preserve"> готує зауваження до такого проекту та повертає його на доопрацювання головному розробникові з відповідними пропозиціями.</w:t>
      </w:r>
    </w:p>
    <w:p w:rsidR="009E3110" w:rsidRPr="00B36E54" w:rsidRDefault="009E3110" w:rsidP="00B36E54">
      <w:pPr>
        <w:spacing w:after="0" w:line="240" w:lineRule="auto"/>
        <w:ind w:firstLine="771"/>
        <w:jc w:val="both"/>
        <w:rPr>
          <w:rFonts w:ascii="Times New Roman" w:hAnsi="Times New Roman" w:cs="Times New Roman"/>
          <w:sz w:val="28"/>
          <w:szCs w:val="28"/>
        </w:rPr>
      </w:pPr>
      <w:r w:rsidRPr="00B36E54">
        <w:rPr>
          <w:rFonts w:ascii="Times New Roman" w:hAnsi="Times New Roman" w:cs="Times New Roman"/>
          <w:sz w:val="28"/>
          <w:szCs w:val="28"/>
        </w:rPr>
        <w:t xml:space="preserve">8.5. У разі коли недоліки проекту розпорядження не можуть бути усунені шляхом доопрацювання, </w:t>
      </w:r>
      <w:r w:rsidR="00B36E54" w:rsidRPr="00B36E54">
        <w:rPr>
          <w:rFonts w:ascii="Times New Roman" w:hAnsi="Times New Roman" w:cs="Times New Roman"/>
          <w:sz w:val="28"/>
          <w:szCs w:val="28"/>
          <w:lang w:val="uk-UA"/>
        </w:rPr>
        <w:t xml:space="preserve">відділ </w:t>
      </w:r>
      <w:r w:rsidR="00B36E54" w:rsidRPr="00B36E54">
        <w:rPr>
          <w:rFonts w:ascii="Times New Roman" w:hAnsi="Times New Roman" w:cs="Times New Roman"/>
          <w:sz w:val="28"/>
          <w:szCs w:val="28"/>
        </w:rPr>
        <w:t>юридично</w:t>
      </w:r>
      <w:r w:rsidR="00B36E54" w:rsidRPr="00B36E54">
        <w:rPr>
          <w:rFonts w:ascii="Times New Roman" w:hAnsi="Times New Roman" w:cs="Times New Roman"/>
          <w:sz w:val="28"/>
          <w:szCs w:val="28"/>
          <w:lang w:val="uk-UA"/>
        </w:rPr>
        <w:t>го забезпечення та комунікацій з громадськістю</w:t>
      </w:r>
      <w:r w:rsidR="00B36E54" w:rsidRPr="00B36E54">
        <w:rPr>
          <w:rFonts w:ascii="Times New Roman" w:hAnsi="Times New Roman" w:cs="Times New Roman"/>
          <w:sz w:val="28"/>
          <w:szCs w:val="28"/>
        </w:rPr>
        <w:t xml:space="preserve"> готує висновок </w:t>
      </w:r>
      <w:r w:rsidRPr="00B36E54">
        <w:rPr>
          <w:rFonts w:ascii="Times New Roman" w:hAnsi="Times New Roman" w:cs="Times New Roman"/>
          <w:sz w:val="28"/>
          <w:szCs w:val="28"/>
        </w:rPr>
        <w:t xml:space="preserve">(додаток </w:t>
      </w:r>
      <w:r w:rsidRPr="00B36E54">
        <w:rPr>
          <w:rFonts w:ascii="Times New Roman" w:hAnsi="Times New Roman" w:cs="Times New Roman"/>
          <w:sz w:val="28"/>
          <w:szCs w:val="28"/>
          <w:lang w:val="uk-UA"/>
        </w:rPr>
        <w:t>5</w:t>
      </w:r>
      <w:r w:rsidRPr="00B36E54">
        <w:rPr>
          <w:rFonts w:ascii="Times New Roman" w:hAnsi="Times New Roman" w:cs="Times New Roman"/>
          <w:sz w:val="28"/>
          <w:szCs w:val="28"/>
        </w:rPr>
        <w:t>).</w:t>
      </w:r>
    </w:p>
    <w:p w:rsidR="009E3110" w:rsidRPr="00B36E54" w:rsidRDefault="009E3110" w:rsidP="009E3110">
      <w:pPr>
        <w:spacing w:after="0" w:line="240" w:lineRule="auto"/>
        <w:ind w:firstLine="771"/>
        <w:jc w:val="both"/>
        <w:rPr>
          <w:rFonts w:ascii="Times New Roman" w:hAnsi="Times New Roman" w:cs="Times New Roman"/>
          <w:sz w:val="28"/>
          <w:szCs w:val="28"/>
        </w:rPr>
      </w:pPr>
      <w:r w:rsidRPr="00B36E54">
        <w:rPr>
          <w:rFonts w:ascii="Times New Roman" w:hAnsi="Times New Roman" w:cs="Times New Roman"/>
          <w:sz w:val="28"/>
          <w:szCs w:val="28"/>
        </w:rPr>
        <w:t>8.6. Проект розпорядження, у тексті якого містяться посилання на нормативно-правові акти, подається для проведення правової експертизи разом з текстами зазначених актів.</w:t>
      </w:r>
    </w:p>
    <w:p w:rsidR="009E3110" w:rsidRPr="00B36E54" w:rsidRDefault="009E3110" w:rsidP="009E3110">
      <w:pPr>
        <w:spacing w:after="0" w:line="240" w:lineRule="auto"/>
        <w:ind w:firstLine="770"/>
        <w:jc w:val="both"/>
        <w:rPr>
          <w:rFonts w:ascii="Times New Roman" w:hAnsi="Times New Roman" w:cs="Times New Roman"/>
          <w:sz w:val="28"/>
          <w:szCs w:val="28"/>
        </w:rPr>
      </w:pPr>
      <w:r w:rsidRPr="00B36E54">
        <w:rPr>
          <w:rFonts w:ascii="Times New Roman" w:hAnsi="Times New Roman" w:cs="Times New Roman"/>
          <w:sz w:val="28"/>
          <w:szCs w:val="28"/>
        </w:rPr>
        <w:lastRenderedPageBreak/>
        <w:t>8.7. Якщо під час опрацювання проекту розпорядження виявлено необхідність внесення до нього істотних змін, проект повертається для опрацювання та повторного погодження.</w:t>
      </w:r>
    </w:p>
    <w:p w:rsidR="009E3110" w:rsidRPr="00791C18" w:rsidRDefault="009E3110" w:rsidP="009E31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sz w:val="28"/>
          <w:szCs w:val="28"/>
        </w:rPr>
      </w:pPr>
    </w:p>
    <w:p w:rsidR="009E3110" w:rsidRPr="001C31EE" w:rsidRDefault="009E3110" w:rsidP="009E31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1C31EE">
        <w:rPr>
          <w:rFonts w:ascii="Times New Roman" w:hAnsi="Times New Roman" w:cs="Times New Roman"/>
          <w:sz w:val="28"/>
          <w:szCs w:val="28"/>
        </w:rPr>
        <w:t>Параграф</w:t>
      </w:r>
      <w:r w:rsidRPr="001C31EE">
        <w:rPr>
          <w:rFonts w:ascii="Times New Roman" w:hAnsi="Times New Roman" w:cs="Times New Roman"/>
          <w:i/>
          <w:sz w:val="28"/>
          <w:szCs w:val="28"/>
        </w:rPr>
        <w:t xml:space="preserve"> </w:t>
      </w:r>
      <w:r w:rsidRPr="001C31EE">
        <w:rPr>
          <w:rFonts w:ascii="Times New Roman" w:hAnsi="Times New Roman" w:cs="Times New Roman"/>
          <w:sz w:val="28"/>
          <w:szCs w:val="28"/>
        </w:rPr>
        <w:t xml:space="preserve">9. Антикорупційна експертиза проектів розпоряджень </w:t>
      </w:r>
    </w:p>
    <w:p w:rsidR="009E3110" w:rsidRPr="001C31EE" w:rsidRDefault="009E3110" w:rsidP="009E31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1C31EE">
        <w:rPr>
          <w:rFonts w:ascii="Times New Roman" w:hAnsi="Times New Roman" w:cs="Times New Roman"/>
          <w:sz w:val="28"/>
          <w:szCs w:val="28"/>
        </w:rPr>
        <w:t>голови адміністрації</w:t>
      </w:r>
    </w:p>
    <w:p w:rsidR="009E3110" w:rsidRPr="001C31EE" w:rsidRDefault="009E3110" w:rsidP="009E31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12"/>
          <w:szCs w:val="12"/>
        </w:rPr>
      </w:pPr>
    </w:p>
    <w:p w:rsidR="009E3110" w:rsidRPr="001C31EE" w:rsidRDefault="009E3110" w:rsidP="009E31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71"/>
        <w:jc w:val="both"/>
        <w:rPr>
          <w:rFonts w:ascii="Times New Roman" w:hAnsi="Times New Roman" w:cs="Times New Roman"/>
          <w:sz w:val="28"/>
          <w:szCs w:val="28"/>
        </w:rPr>
      </w:pPr>
      <w:r w:rsidRPr="001C31EE">
        <w:rPr>
          <w:rFonts w:ascii="Times New Roman" w:hAnsi="Times New Roman" w:cs="Times New Roman"/>
          <w:sz w:val="28"/>
          <w:szCs w:val="28"/>
        </w:rPr>
        <w:t>9.1. З метою виявлення у проектах розпоряджень голови адміністрації норм, що можуть сприяти вчиненню корупційних правопорушень,  відповідальна особа, що здійснює повноваження з питань запобігання та протидії корупції, а у разі  відсутності інша посадова особа, що тимчасово виконує його повноваження (далі відповідальна особа) проводить антикорупційну експертизу проектів розпоряджень голови адміністрації.</w:t>
      </w:r>
    </w:p>
    <w:p w:rsidR="009E3110" w:rsidRPr="001C31EE" w:rsidRDefault="009E3110" w:rsidP="009E31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71"/>
        <w:jc w:val="both"/>
        <w:rPr>
          <w:rFonts w:ascii="Times New Roman" w:hAnsi="Times New Roman" w:cs="Times New Roman"/>
          <w:sz w:val="28"/>
          <w:szCs w:val="28"/>
        </w:rPr>
      </w:pPr>
      <w:r w:rsidRPr="001C31EE">
        <w:rPr>
          <w:rFonts w:ascii="Times New Roman" w:hAnsi="Times New Roman" w:cs="Times New Roman"/>
          <w:sz w:val="28"/>
          <w:szCs w:val="28"/>
        </w:rPr>
        <w:t>9.2. Відповідальна особа під час проведення антикорупційної експертизи проектів розпоряджень голови адміністрації керується наказом Міністерства юстиції України № 1380/5 від 23.06.2010 «Про затвердження Методології проведення антикорупційної експертизи проектів нормативно-правових актів» із змінами та доповненнями.</w:t>
      </w:r>
    </w:p>
    <w:p w:rsidR="009E3110" w:rsidRPr="001C31EE" w:rsidRDefault="009E3110" w:rsidP="009E31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71"/>
        <w:jc w:val="both"/>
        <w:rPr>
          <w:rFonts w:ascii="Times New Roman" w:hAnsi="Times New Roman" w:cs="Times New Roman"/>
          <w:sz w:val="28"/>
          <w:szCs w:val="28"/>
        </w:rPr>
      </w:pPr>
      <w:r w:rsidRPr="001C31EE">
        <w:rPr>
          <w:rFonts w:ascii="Times New Roman" w:hAnsi="Times New Roman" w:cs="Times New Roman"/>
          <w:sz w:val="28"/>
          <w:szCs w:val="28"/>
        </w:rPr>
        <w:t>9.3. Антикорупційна експертиза проектів розпоряджень голови адміністрації проводиться відповідальною особою не більше ніж 2 робочих дні.</w:t>
      </w:r>
    </w:p>
    <w:p w:rsidR="009E3110" w:rsidRPr="001C31EE" w:rsidRDefault="009E3110" w:rsidP="009E31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71"/>
        <w:jc w:val="both"/>
        <w:rPr>
          <w:rFonts w:ascii="Times New Roman" w:hAnsi="Times New Roman" w:cs="Times New Roman"/>
          <w:sz w:val="28"/>
          <w:szCs w:val="28"/>
        </w:rPr>
      </w:pPr>
      <w:r w:rsidRPr="001C31EE">
        <w:rPr>
          <w:rFonts w:ascii="Times New Roman" w:hAnsi="Times New Roman" w:cs="Times New Roman"/>
          <w:sz w:val="28"/>
          <w:szCs w:val="28"/>
        </w:rPr>
        <w:t>9.4. Відповідальна особа під час проведення антикорупційної експертизи проектів розпоряджень адміністрації має право внести свої зауваження та пропозиції (усні або письмові) з питання усунення виявлених корупціогенних чинників.</w:t>
      </w:r>
    </w:p>
    <w:p w:rsidR="009E3110" w:rsidRPr="001C31EE" w:rsidRDefault="009E3110" w:rsidP="009E31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71"/>
        <w:jc w:val="both"/>
        <w:rPr>
          <w:rFonts w:ascii="Times New Roman" w:hAnsi="Times New Roman" w:cs="Times New Roman"/>
          <w:sz w:val="28"/>
          <w:szCs w:val="28"/>
        </w:rPr>
      </w:pPr>
      <w:r w:rsidRPr="001C31EE">
        <w:rPr>
          <w:rFonts w:ascii="Times New Roman" w:hAnsi="Times New Roman" w:cs="Times New Roman"/>
          <w:sz w:val="28"/>
          <w:szCs w:val="28"/>
        </w:rPr>
        <w:t>9.5. Результати антикорупційної експертизи підлягають обов’язковому розгляду під час прийняття рішення щодо видання відповідного розпорядження голови адміністрації.</w:t>
      </w:r>
    </w:p>
    <w:p w:rsidR="009E3110" w:rsidRPr="001C31EE" w:rsidRDefault="009E3110" w:rsidP="009E3110">
      <w:pPr>
        <w:spacing w:after="0" w:line="240" w:lineRule="auto"/>
        <w:ind w:firstLine="771"/>
        <w:jc w:val="both"/>
        <w:rPr>
          <w:rFonts w:ascii="Times New Roman" w:hAnsi="Times New Roman" w:cs="Times New Roman"/>
          <w:sz w:val="28"/>
          <w:szCs w:val="28"/>
        </w:rPr>
      </w:pPr>
      <w:r w:rsidRPr="001C31EE">
        <w:rPr>
          <w:rFonts w:ascii="Times New Roman" w:hAnsi="Times New Roman" w:cs="Times New Roman"/>
          <w:sz w:val="28"/>
          <w:szCs w:val="28"/>
        </w:rPr>
        <w:t>9.6. Проект розпорядження голови адміністрації вважається таким, що пройшов антикорупційну експертизу, якщо довідка про його погодження завізована відповідальною особою.</w:t>
      </w:r>
    </w:p>
    <w:p w:rsidR="009E3110" w:rsidRDefault="009E3110" w:rsidP="009E3110">
      <w:pPr>
        <w:spacing w:line="240" w:lineRule="auto"/>
        <w:ind w:firstLine="770"/>
        <w:rPr>
          <w:sz w:val="28"/>
          <w:szCs w:val="28"/>
        </w:rPr>
      </w:pPr>
    </w:p>
    <w:p w:rsidR="009B12C4" w:rsidRPr="001C31EE" w:rsidRDefault="009B12C4" w:rsidP="009B12C4">
      <w:pPr>
        <w:spacing w:line="240" w:lineRule="auto"/>
        <w:jc w:val="center"/>
        <w:rPr>
          <w:rFonts w:ascii="Times New Roman" w:hAnsi="Times New Roman" w:cs="Times New Roman"/>
          <w:sz w:val="28"/>
          <w:szCs w:val="28"/>
        </w:rPr>
      </w:pPr>
      <w:r w:rsidRPr="001C31EE">
        <w:rPr>
          <w:rFonts w:ascii="Times New Roman" w:hAnsi="Times New Roman" w:cs="Times New Roman"/>
          <w:sz w:val="28"/>
          <w:szCs w:val="28"/>
        </w:rPr>
        <w:t>Параграф 10. Строки набрання чинності виданих розпоряджень</w:t>
      </w:r>
    </w:p>
    <w:p w:rsidR="009B12C4" w:rsidRPr="001C31EE" w:rsidRDefault="009A6E92" w:rsidP="009A6E92">
      <w:pPr>
        <w:spacing w:after="0" w:line="240" w:lineRule="auto"/>
        <w:jc w:val="both"/>
        <w:rPr>
          <w:rFonts w:ascii="Times New Roman" w:hAnsi="Times New Roman" w:cs="Times New Roman"/>
          <w:sz w:val="28"/>
          <w:szCs w:val="28"/>
        </w:rPr>
      </w:pPr>
      <w:r w:rsidRPr="001C31EE">
        <w:rPr>
          <w:rFonts w:ascii="Times New Roman" w:hAnsi="Times New Roman" w:cs="Times New Roman"/>
          <w:sz w:val="12"/>
          <w:szCs w:val="12"/>
          <w:lang w:val="uk-UA"/>
        </w:rPr>
        <w:t xml:space="preserve">                       </w:t>
      </w:r>
      <w:r w:rsidR="009B12C4" w:rsidRPr="001C31EE">
        <w:rPr>
          <w:rFonts w:ascii="Times New Roman" w:hAnsi="Times New Roman" w:cs="Times New Roman"/>
          <w:sz w:val="28"/>
          <w:szCs w:val="28"/>
        </w:rPr>
        <w:t>10.1. Розпорядження голови адміністрації ненормативного характеру набирають чинності з моменту їх видання, якщо самими розпорядженнями не встановлено більш пізній строк набрання чинності.</w:t>
      </w:r>
    </w:p>
    <w:p w:rsidR="009B12C4" w:rsidRPr="001C31EE" w:rsidRDefault="009B12C4" w:rsidP="009A6E92">
      <w:pPr>
        <w:spacing w:after="0" w:line="240" w:lineRule="auto"/>
        <w:ind w:firstLine="770"/>
        <w:jc w:val="both"/>
        <w:rPr>
          <w:rFonts w:ascii="Times New Roman" w:hAnsi="Times New Roman" w:cs="Times New Roman"/>
          <w:sz w:val="28"/>
          <w:szCs w:val="28"/>
        </w:rPr>
      </w:pPr>
      <w:r w:rsidRPr="001C31EE">
        <w:rPr>
          <w:rFonts w:ascii="Times New Roman" w:hAnsi="Times New Roman" w:cs="Times New Roman"/>
          <w:sz w:val="28"/>
          <w:szCs w:val="28"/>
        </w:rPr>
        <w:t>10.2. Розпорядження голови адміністрації нормативного характеру підлягають державній реєстрації в порядку, визначеному чинним законодавством.</w:t>
      </w:r>
    </w:p>
    <w:p w:rsidR="009B12C4" w:rsidRPr="001C31EE" w:rsidRDefault="009B12C4" w:rsidP="009A6E92">
      <w:pPr>
        <w:spacing w:after="0" w:line="240" w:lineRule="auto"/>
        <w:ind w:firstLine="770"/>
        <w:jc w:val="both"/>
        <w:rPr>
          <w:rFonts w:ascii="Times New Roman" w:hAnsi="Times New Roman" w:cs="Times New Roman"/>
          <w:sz w:val="28"/>
          <w:szCs w:val="28"/>
        </w:rPr>
      </w:pPr>
      <w:r w:rsidRPr="001C31EE">
        <w:rPr>
          <w:rFonts w:ascii="Times New Roman" w:hAnsi="Times New Roman" w:cs="Times New Roman"/>
          <w:sz w:val="28"/>
          <w:szCs w:val="28"/>
        </w:rPr>
        <w:t>10.3. Розпорядження голови адміністрації нормативного характеру набирають чинності з моменту їх реєстрації, якщо самими актами не встановлено більш пізній строк уведення їх у дію.</w:t>
      </w:r>
    </w:p>
    <w:p w:rsidR="009B12C4" w:rsidRPr="001C31EE" w:rsidRDefault="009B12C4" w:rsidP="009A6E92">
      <w:pPr>
        <w:spacing w:after="0" w:line="240" w:lineRule="auto"/>
        <w:ind w:firstLine="770"/>
        <w:jc w:val="both"/>
        <w:rPr>
          <w:rFonts w:ascii="Times New Roman" w:hAnsi="Times New Roman" w:cs="Times New Roman"/>
          <w:sz w:val="28"/>
          <w:szCs w:val="28"/>
        </w:rPr>
      </w:pPr>
      <w:r w:rsidRPr="001C31EE">
        <w:rPr>
          <w:rFonts w:ascii="Times New Roman" w:hAnsi="Times New Roman" w:cs="Times New Roman"/>
          <w:sz w:val="28"/>
          <w:szCs w:val="28"/>
        </w:rPr>
        <w:t xml:space="preserve">10.4. Розпорядження голови адміністрації, що стосуються прав та обов’язків громадян або мають загальний характер, підлягають оприлюдненню і набирають чинності з моменту їх оприлюднення, якщо самими актами не встановлено більш пізній строк набрання чинності. </w:t>
      </w:r>
    </w:p>
    <w:p w:rsidR="009B12C4" w:rsidRPr="001C31EE" w:rsidRDefault="009B12C4" w:rsidP="009A6E92">
      <w:pPr>
        <w:spacing w:after="0" w:line="240" w:lineRule="auto"/>
        <w:ind w:firstLine="770"/>
        <w:jc w:val="both"/>
        <w:rPr>
          <w:rFonts w:ascii="Times New Roman" w:hAnsi="Times New Roman" w:cs="Times New Roman"/>
          <w:sz w:val="28"/>
          <w:szCs w:val="28"/>
          <w:lang w:val="uk-UA"/>
        </w:rPr>
      </w:pPr>
      <w:r w:rsidRPr="001C31EE">
        <w:rPr>
          <w:rFonts w:ascii="Times New Roman" w:hAnsi="Times New Roman" w:cs="Times New Roman"/>
          <w:sz w:val="28"/>
          <w:szCs w:val="28"/>
        </w:rPr>
        <w:lastRenderedPageBreak/>
        <w:t>10.5. Визнання розпорядження таким, що втратило чинність, не призводить до відновлення юридичної сили розпоряджень, що були цим розпорядженням визнані такими, що втратили чинність.</w:t>
      </w:r>
    </w:p>
    <w:p w:rsidR="009A6E92" w:rsidRPr="001C31EE" w:rsidRDefault="009A6E92" w:rsidP="009A6E92">
      <w:pPr>
        <w:spacing w:after="0" w:line="240" w:lineRule="auto"/>
        <w:ind w:firstLine="770"/>
        <w:jc w:val="both"/>
        <w:rPr>
          <w:rFonts w:ascii="Times New Roman" w:hAnsi="Times New Roman" w:cs="Times New Roman"/>
          <w:sz w:val="28"/>
          <w:szCs w:val="28"/>
          <w:lang w:val="uk-UA"/>
        </w:rPr>
      </w:pPr>
    </w:p>
    <w:p w:rsidR="009B12C4" w:rsidRPr="001C31EE" w:rsidRDefault="009B12C4" w:rsidP="009A6E92">
      <w:pPr>
        <w:spacing w:after="0" w:line="240" w:lineRule="auto"/>
        <w:jc w:val="center"/>
        <w:rPr>
          <w:rFonts w:ascii="Times New Roman" w:hAnsi="Times New Roman" w:cs="Times New Roman"/>
          <w:sz w:val="28"/>
          <w:szCs w:val="28"/>
        </w:rPr>
      </w:pPr>
      <w:r w:rsidRPr="001C31EE">
        <w:rPr>
          <w:rFonts w:ascii="Times New Roman" w:hAnsi="Times New Roman" w:cs="Times New Roman"/>
          <w:sz w:val="28"/>
          <w:szCs w:val="28"/>
        </w:rPr>
        <w:t xml:space="preserve">Параграф 11. Вимоги до проектів розпоряджень, </w:t>
      </w:r>
    </w:p>
    <w:p w:rsidR="009B12C4" w:rsidRPr="001C31EE" w:rsidRDefault="009B12C4" w:rsidP="009A6E92">
      <w:pPr>
        <w:spacing w:after="0" w:line="240" w:lineRule="auto"/>
        <w:jc w:val="center"/>
        <w:rPr>
          <w:rFonts w:ascii="Times New Roman" w:hAnsi="Times New Roman" w:cs="Times New Roman"/>
          <w:sz w:val="28"/>
          <w:szCs w:val="28"/>
        </w:rPr>
      </w:pPr>
      <w:r w:rsidRPr="001C31EE">
        <w:rPr>
          <w:rFonts w:ascii="Times New Roman" w:hAnsi="Times New Roman" w:cs="Times New Roman"/>
          <w:sz w:val="28"/>
          <w:szCs w:val="28"/>
        </w:rPr>
        <w:t>що містять інформацію з обмеженим доступом</w:t>
      </w:r>
    </w:p>
    <w:p w:rsidR="009B12C4" w:rsidRPr="001C31EE" w:rsidRDefault="009B12C4" w:rsidP="009B12C4">
      <w:pPr>
        <w:spacing w:line="240" w:lineRule="auto"/>
        <w:jc w:val="center"/>
        <w:rPr>
          <w:sz w:val="12"/>
          <w:szCs w:val="12"/>
        </w:rPr>
      </w:pPr>
    </w:p>
    <w:p w:rsidR="009B12C4" w:rsidRPr="001C31EE" w:rsidRDefault="009B12C4" w:rsidP="009A6E92">
      <w:pPr>
        <w:spacing w:after="0" w:line="240" w:lineRule="auto"/>
        <w:ind w:firstLine="771"/>
        <w:rPr>
          <w:rFonts w:ascii="Times New Roman" w:hAnsi="Times New Roman" w:cs="Times New Roman"/>
          <w:sz w:val="28"/>
          <w:szCs w:val="28"/>
        </w:rPr>
      </w:pPr>
      <w:r w:rsidRPr="001C31EE">
        <w:rPr>
          <w:rFonts w:ascii="Times New Roman" w:hAnsi="Times New Roman" w:cs="Times New Roman"/>
          <w:sz w:val="28"/>
          <w:szCs w:val="28"/>
        </w:rPr>
        <w:t>11.1. У проекті розпоряджень, що містять інформацію з обмеженим доступом, головний розробник проставляє відповідний гриф обмеження доступу.</w:t>
      </w:r>
    </w:p>
    <w:p w:rsidR="009B12C4" w:rsidRPr="001C31EE" w:rsidRDefault="009B12C4" w:rsidP="009A6E92">
      <w:pPr>
        <w:spacing w:line="240" w:lineRule="auto"/>
        <w:jc w:val="center"/>
        <w:rPr>
          <w:rFonts w:ascii="Times New Roman" w:hAnsi="Times New Roman" w:cs="Times New Roman"/>
          <w:sz w:val="28"/>
          <w:szCs w:val="28"/>
          <w:lang w:val="uk-UA"/>
        </w:rPr>
      </w:pPr>
      <w:r w:rsidRPr="001C31EE">
        <w:rPr>
          <w:rFonts w:ascii="Times New Roman" w:hAnsi="Times New Roman" w:cs="Times New Roman"/>
          <w:sz w:val="28"/>
          <w:szCs w:val="28"/>
        </w:rPr>
        <w:t xml:space="preserve">Параграф 12. Додатки до розпоряджень </w:t>
      </w:r>
    </w:p>
    <w:p w:rsidR="009B12C4" w:rsidRPr="001C31EE" w:rsidRDefault="009B12C4" w:rsidP="009A6E92">
      <w:pPr>
        <w:spacing w:after="0" w:line="240" w:lineRule="auto"/>
        <w:ind w:firstLine="771"/>
        <w:jc w:val="both"/>
        <w:rPr>
          <w:rFonts w:ascii="Times New Roman" w:hAnsi="Times New Roman" w:cs="Times New Roman"/>
          <w:sz w:val="28"/>
          <w:szCs w:val="28"/>
        </w:rPr>
      </w:pPr>
      <w:r w:rsidRPr="001C31EE">
        <w:rPr>
          <w:rFonts w:ascii="Times New Roman" w:hAnsi="Times New Roman" w:cs="Times New Roman"/>
          <w:sz w:val="28"/>
          <w:szCs w:val="28"/>
        </w:rPr>
        <w:t>12.1. Додатки до розпоряджень голови адміністрації є невід’ємною частиною таких розпоряджень. Додатки оформляються і підписуються в порядку, установленому чинною Інструкцією з діловодства в адміністрації.</w:t>
      </w:r>
    </w:p>
    <w:p w:rsidR="0029131C" w:rsidRPr="001C31EE" w:rsidRDefault="0029131C" w:rsidP="009A6E92">
      <w:pPr>
        <w:spacing w:after="0" w:line="240" w:lineRule="auto"/>
        <w:jc w:val="center"/>
        <w:rPr>
          <w:rFonts w:ascii="Times New Roman" w:hAnsi="Times New Roman" w:cs="Times New Roman"/>
          <w:sz w:val="28"/>
          <w:szCs w:val="28"/>
          <w:lang w:val="uk-UA"/>
        </w:rPr>
      </w:pPr>
    </w:p>
    <w:p w:rsidR="0029131C" w:rsidRPr="001C31EE" w:rsidRDefault="0029131C" w:rsidP="009A6E92">
      <w:pPr>
        <w:spacing w:after="0" w:line="240" w:lineRule="auto"/>
        <w:jc w:val="center"/>
        <w:rPr>
          <w:rFonts w:ascii="Times New Roman" w:hAnsi="Times New Roman" w:cs="Times New Roman"/>
          <w:sz w:val="28"/>
          <w:szCs w:val="28"/>
          <w:lang w:val="uk-UA"/>
        </w:rPr>
      </w:pPr>
    </w:p>
    <w:p w:rsidR="009B12C4" w:rsidRPr="001C31EE" w:rsidRDefault="009B12C4" w:rsidP="009A6E92">
      <w:pPr>
        <w:spacing w:after="0" w:line="240" w:lineRule="auto"/>
        <w:jc w:val="center"/>
        <w:rPr>
          <w:rFonts w:ascii="Times New Roman" w:hAnsi="Times New Roman" w:cs="Times New Roman"/>
          <w:sz w:val="28"/>
          <w:szCs w:val="28"/>
        </w:rPr>
      </w:pPr>
      <w:r w:rsidRPr="001C31EE">
        <w:rPr>
          <w:rFonts w:ascii="Times New Roman" w:hAnsi="Times New Roman" w:cs="Times New Roman"/>
          <w:sz w:val="28"/>
          <w:szCs w:val="28"/>
        </w:rPr>
        <w:t xml:space="preserve">Параграф 13. Порядок розсилки розпоряджень </w:t>
      </w:r>
    </w:p>
    <w:p w:rsidR="009B12C4" w:rsidRPr="001C31EE" w:rsidRDefault="009B12C4" w:rsidP="009A6E92">
      <w:pPr>
        <w:spacing w:after="0" w:line="240" w:lineRule="auto"/>
        <w:jc w:val="center"/>
        <w:rPr>
          <w:rFonts w:ascii="Times New Roman" w:hAnsi="Times New Roman" w:cs="Times New Roman"/>
          <w:sz w:val="28"/>
          <w:szCs w:val="28"/>
        </w:rPr>
      </w:pPr>
      <w:r w:rsidRPr="001C31EE">
        <w:rPr>
          <w:rFonts w:ascii="Times New Roman" w:hAnsi="Times New Roman" w:cs="Times New Roman"/>
          <w:sz w:val="28"/>
          <w:szCs w:val="28"/>
        </w:rPr>
        <w:t>та оприлюднення їх на офіційному веб-сайті адміністрації</w:t>
      </w:r>
    </w:p>
    <w:p w:rsidR="009B12C4" w:rsidRPr="001C31EE" w:rsidRDefault="009B12C4" w:rsidP="009B12C4">
      <w:pPr>
        <w:spacing w:line="240" w:lineRule="auto"/>
        <w:ind w:firstLine="770"/>
        <w:rPr>
          <w:sz w:val="12"/>
          <w:szCs w:val="12"/>
        </w:rPr>
      </w:pPr>
    </w:p>
    <w:p w:rsidR="009B12C4" w:rsidRPr="001C31EE" w:rsidRDefault="009B12C4" w:rsidP="009A6E92">
      <w:pPr>
        <w:spacing w:line="240" w:lineRule="auto"/>
        <w:ind w:firstLine="770"/>
        <w:jc w:val="both"/>
        <w:rPr>
          <w:rFonts w:ascii="Times New Roman" w:hAnsi="Times New Roman" w:cs="Times New Roman"/>
          <w:sz w:val="28"/>
          <w:szCs w:val="28"/>
        </w:rPr>
      </w:pPr>
      <w:r w:rsidRPr="001C31EE">
        <w:rPr>
          <w:rFonts w:ascii="Times New Roman" w:hAnsi="Times New Roman" w:cs="Times New Roman"/>
          <w:sz w:val="28"/>
          <w:szCs w:val="28"/>
        </w:rPr>
        <w:t>13.1. Розпорядження голови адміністрації надсилаються зацікавленим органам, підприємствам, установам, організаціям та посадовим особам відповідно до списку розсилки та оприлюднюються на офіційному веб-сайті адміністрації в установленому цим Регламентом порядку.</w:t>
      </w:r>
    </w:p>
    <w:p w:rsidR="009B12C4" w:rsidRPr="001C31EE" w:rsidRDefault="009B12C4" w:rsidP="009A6E92">
      <w:pPr>
        <w:spacing w:line="240" w:lineRule="auto"/>
        <w:jc w:val="center"/>
        <w:rPr>
          <w:rFonts w:ascii="Times New Roman" w:hAnsi="Times New Roman" w:cs="Times New Roman"/>
          <w:sz w:val="28"/>
          <w:szCs w:val="28"/>
          <w:lang w:val="uk-UA"/>
        </w:rPr>
      </w:pPr>
      <w:r w:rsidRPr="001C31EE">
        <w:rPr>
          <w:rFonts w:ascii="Times New Roman" w:hAnsi="Times New Roman" w:cs="Times New Roman"/>
          <w:sz w:val="28"/>
          <w:szCs w:val="28"/>
        </w:rPr>
        <w:t>Параграф 14. Доручення голови адміністрації</w:t>
      </w:r>
    </w:p>
    <w:p w:rsidR="009B12C4" w:rsidRPr="001C31EE" w:rsidRDefault="009B12C4" w:rsidP="00885304">
      <w:pPr>
        <w:spacing w:after="0" w:line="240" w:lineRule="auto"/>
        <w:ind w:firstLine="771"/>
        <w:jc w:val="both"/>
        <w:rPr>
          <w:rFonts w:ascii="Times New Roman" w:hAnsi="Times New Roman" w:cs="Times New Roman"/>
          <w:sz w:val="28"/>
          <w:szCs w:val="28"/>
        </w:rPr>
      </w:pPr>
      <w:r w:rsidRPr="001C31EE">
        <w:rPr>
          <w:rFonts w:ascii="Times New Roman" w:hAnsi="Times New Roman" w:cs="Times New Roman"/>
          <w:sz w:val="28"/>
          <w:szCs w:val="28"/>
        </w:rPr>
        <w:t xml:space="preserve">14.1. З оперативних питань діяльності адміністрації її головою, посадовою особою, що виконує його обов’язки, видаються доручення. </w:t>
      </w:r>
    </w:p>
    <w:p w:rsidR="009B12C4" w:rsidRPr="001C31EE" w:rsidRDefault="009B12C4" w:rsidP="00885304">
      <w:pPr>
        <w:spacing w:after="0" w:line="240" w:lineRule="auto"/>
        <w:ind w:firstLine="771"/>
        <w:jc w:val="both"/>
        <w:rPr>
          <w:rFonts w:ascii="Times New Roman" w:hAnsi="Times New Roman" w:cs="Times New Roman"/>
          <w:sz w:val="28"/>
          <w:szCs w:val="28"/>
        </w:rPr>
      </w:pPr>
      <w:r w:rsidRPr="001C31EE">
        <w:rPr>
          <w:rFonts w:ascii="Times New Roman" w:hAnsi="Times New Roman" w:cs="Times New Roman"/>
          <w:sz w:val="28"/>
          <w:szCs w:val="28"/>
        </w:rPr>
        <w:t>14.2. Проект доручення готується та візується в порядку, передбаченому для підготовки проектів розпоряджень, але без оформлення довідки про погодження, тобто безпосередньо під текстом документа.</w:t>
      </w:r>
    </w:p>
    <w:p w:rsidR="009B12C4" w:rsidRPr="001C31EE" w:rsidRDefault="009B12C4" w:rsidP="00885304">
      <w:pPr>
        <w:spacing w:after="0" w:line="240" w:lineRule="auto"/>
        <w:ind w:firstLine="771"/>
        <w:jc w:val="both"/>
        <w:rPr>
          <w:rFonts w:ascii="Times New Roman" w:hAnsi="Times New Roman" w:cs="Times New Roman"/>
          <w:sz w:val="28"/>
          <w:szCs w:val="28"/>
          <w:lang w:val="uk-UA"/>
        </w:rPr>
      </w:pPr>
      <w:r w:rsidRPr="001C31EE">
        <w:rPr>
          <w:rFonts w:ascii="Times New Roman" w:hAnsi="Times New Roman" w:cs="Times New Roman"/>
          <w:sz w:val="28"/>
          <w:szCs w:val="28"/>
        </w:rPr>
        <w:t>14.3. Підписане головою адміністрації (посадовою особою, що виконує його обов’язки) доручення реєструється і надсилається виконавцям відповідно до списку розсилки не пізніше як на третій день.</w:t>
      </w:r>
    </w:p>
    <w:p w:rsidR="00885304" w:rsidRPr="001C31EE" w:rsidRDefault="00885304" w:rsidP="00885304">
      <w:pPr>
        <w:spacing w:after="0" w:line="240" w:lineRule="auto"/>
        <w:ind w:firstLine="771"/>
        <w:jc w:val="both"/>
        <w:rPr>
          <w:rFonts w:ascii="Times New Roman" w:hAnsi="Times New Roman" w:cs="Times New Roman"/>
          <w:sz w:val="28"/>
          <w:szCs w:val="28"/>
          <w:lang w:val="uk-UA"/>
        </w:rPr>
      </w:pPr>
    </w:p>
    <w:p w:rsidR="009B12C4" w:rsidRPr="001C31EE" w:rsidRDefault="009B12C4" w:rsidP="00885304">
      <w:pPr>
        <w:spacing w:after="0" w:line="240" w:lineRule="auto"/>
        <w:ind w:hanging="142"/>
        <w:jc w:val="center"/>
        <w:rPr>
          <w:rFonts w:ascii="Times New Roman" w:hAnsi="Times New Roman" w:cs="Times New Roman"/>
          <w:bCs/>
          <w:sz w:val="28"/>
          <w:szCs w:val="28"/>
        </w:rPr>
      </w:pPr>
      <w:r w:rsidRPr="001C31EE">
        <w:rPr>
          <w:rFonts w:ascii="Times New Roman" w:hAnsi="Times New Roman" w:cs="Times New Roman"/>
          <w:bCs/>
          <w:sz w:val="28"/>
          <w:szCs w:val="28"/>
        </w:rPr>
        <w:t>Розділ 13. Порядок внесення питань на розгляд</w:t>
      </w:r>
    </w:p>
    <w:p w:rsidR="009B12C4" w:rsidRPr="001C31EE" w:rsidRDefault="009B12C4" w:rsidP="00885304">
      <w:pPr>
        <w:spacing w:after="0" w:line="240" w:lineRule="auto"/>
        <w:ind w:hanging="142"/>
        <w:jc w:val="center"/>
        <w:rPr>
          <w:rFonts w:ascii="Times New Roman" w:hAnsi="Times New Roman" w:cs="Times New Roman"/>
          <w:bCs/>
          <w:sz w:val="28"/>
          <w:szCs w:val="28"/>
          <w:lang w:val="uk-UA"/>
        </w:rPr>
      </w:pPr>
      <w:r w:rsidRPr="001C31EE">
        <w:rPr>
          <w:rFonts w:ascii="Times New Roman" w:hAnsi="Times New Roman" w:cs="Times New Roman"/>
          <w:bCs/>
          <w:sz w:val="28"/>
          <w:szCs w:val="28"/>
        </w:rPr>
        <w:t>Недригайлівської районної  ради</w:t>
      </w:r>
    </w:p>
    <w:p w:rsidR="00885304" w:rsidRPr="0016187A" w:rsidRDefault="00885304" w:rsidP="00885304">
      <w:pPr>
        <w:spacing w:after="0" w:line="240" w:lineRule="auto"/>
        <w:ind w:hanging="142"/>
        <w:jc w:val="center"/>
        <w:rPr>
          <w:rFonts w:ascii="Times New Roman" w:hAnsi="Times New Roman" w:cs="Times New Roman"/>
          <w:bCs/>
          <w:color w:val="FF0000"/>
          <w:sz w:val="28"/>
          <w:szCs w:val="28"/>
          <w:lang w:val="uk-UA"/>
        </w:rPr>
      </w:pPr>
    </w:p>
    <w:p w:rsidR="009B12C4" w:rsidRPr="001C31EE" w:rsidRDefault="009B12C4" w:rsidP="00885304">
      <w:pPr>
        <w:spacing w:after="0" w:line="240" w:lineRule="auto"/>
        <w:jc w:val="center"/>
        <w:rPr>
          <w:rFonts w:ascii="Times New Roman" w:hAnsi="Times New Roman" w:cs="Times New Roman"/>
          <w:bCs/>
          <w:sz w:val="28"/>
          <w:szCs w:val="28"/>
          <w:lang w:val="uk-UA"/>
        </w:rPr>
      </w:pPr>
      <w:r w:rsidRPr="001C31EE">
        <w:rPr>
          <w:rFonts w:ascii="Times New Roman" w:hAnsi="Times New Roman" w:cs="Times New Roman"/>
          <w:sz w:val="28"/>
          <w:szCs w:val="28"/>
        </w:rPr>
        <w:t xml:space="preserve">Параграф 1. Внесення питань на розгляд </w:t>
      </w:r>
      <w:r w:rsidRPr="001C31EE">
        <w:rPr>
          <w:rFonts w:ascii="Times New Roman" w:hAnsi="Times New Roman" w:cs="Times New Roman"/>
          <w:bCs/>
          <w:sz w:val="28"/>
          <w:szCs w:val="28"/>
        </w:rPr>
        <w:t>Недригайлівської районної  ради</w:t>
      </w:r>
    </w:p>
    <w:p w:rsidR="00885304" w:rsidRPr="001C31EE" w:rsidRDefault="00885304" w:rsidP="00885304">
      <w:pPr>
        <w:spacing w:after="0" w:line="240" w:lineRule="auto"/>
        <w:jc w:val="center"/>
        <w:rPr>
          <w:rFonts w:ascii="Times New Roman" w:hAnsi="Times New Roman" w:cs="Times New Roman"/>
          <w:bCs/>
          <w:sz w:val="28"/>
          <w:szCs w:val="28"/>
          <w:lang w:val="uk-UA"/>
        </w:rPr>
      </w:pPr>
    </w:p>
    <w:p w:rsidR="009B12C4" w:rsidRPr="001C31EE" w:rsidRDefault="009B12C4" w:rsidP="00885304">
      <w:pPr>
        <w:spacing w:after="0" w:line="240" w:lineRule="auto"/>
        <w:ind w:firstLine="798"/>
        <w:rPr>
          <w:rFonts w:ascii="Times New Roman" w:hAnsi="Times New Roman" w:cs="Times New Roman"/>
          <w:sz w:val="28"/>
          <w:szCs w:val="28"/>
        </w:rPr>
      </w:pPr>
      <w:r w:rsidRPr="001C31EE">
        <w:rPr>
          <w:rFonts w:ascii="Times New Roman" w:hAnsi="Times New Roman" w:cs="Times New Roman"/>
          <w:sz w:val="28"/>
          <w:szCs w:val="28"/>
        </w:rPr>
        <w:t xml:space="preserve">1.1. Питання на розгляд </w:t>
      </w:r>
      <w:r w:rsidRPr="001C31EE">
        <w:rPr>
          <w:rFonts w:ascii="Times New Roman" w:hAnsi="Times New Roman" w:cs="Times New Roman"/>
          <w:bCs/>
          <w:sz w:val="28"/>
          <w:szCs w:val="28"/>
        </w:rPr>
        <w:t>Недригайлівської районної  ради</w:t>
      </w:r>
      <w:r w:rsidRPr="001C31EE">
        <w:rPr>
          <w:rFonts w:ascii="Times New Roman" w:hAnsi="Times New Roman" w:cs="Times New Roman"/>
          <w:sz w:val="28"/>
          <w:szCs w:val="28"/>
        </w:rPr>
        <w:t xml:space="preserve"> вносяться головою адміністрації або особою, яка виконує його обов’язки.</w:t>
      </w:r>
    </w:p>
    <w:p w:rsidR="009B12C4" w:rsidRPr="00432938" w:rsidRDefault="009B12C4" w:rsidP="00885304">
      <w:pPr>
        <w:spacing w:after="0" w:line="240" w:lineRule="auto"/>
        <w:ind w:firstLine="798"/>
        <w:rPr>
          <w:rFonts w:ascii="Times New Roman" w:hAnsi="Times New Roman" w:cs="Times New Roman"/>
          <w:sz w:val="28"/>
          <w:szCs w:val="28"/>
        </w:rPr>
      </w:pPr>
      <w:r w:rsidRPr="00432938">
        <w:rPr>
          <w:rFonts w:ascii="Times New Roman" w:hAnsi="Times New Roman" w:cs="Times New Roman"/>
          <w:sz w:val="28"/>
          <w:szCs w:val="28"/>
        </w:rPr>
        <w:t xml:space="preserve">1.2. Внесення питань здійснюється відповідним розпорядженням голови адміністрації або листом-клопотанням. </w:t>
      </w:r>
    </w:p>
    <w:p w:rsidR="009B12C4" w:rsidRPr="0016187A" w:rsidRDefault="009B12C4" w:rsidP="009B12C4">
      <w:pPr>
        <w:spacing w:line="240" w:lineRule="auto"/>
        <w:ind w:firstLine="798"/>
        <w:jc w:val="center"/>
        <w:rPr>
          <w:color w:val="FF0000"/>
          <w:sz w:val="28"/>
          <w:szCs w:val="28"/>
        </w:rPr>
      </w:pPr>
    </w:p>
    <w:p w:rsidR="009B12C4" w:rsidRPr="00432938" w:rsidRDefault="009B12C4" w:rsidP="009B12C4">
      <w:pPr>
        <w:pStyle w:val="8"/>
      </w:pPr>
      <w:r w:rsidRPr="0016187A">
        <w:rPr>
          <w:color w:val="FF0000"/>
        </w:rPr>
        <w:lastRenderedPageBreak/>
        <w:t xml:space="preserve">         </w:t>
      </w:r>
      <w:r w:rsidRPr="00432938">
        <w:t>Параграф 2. Порядок підготовки питань для внесення на розгляд</w:t>
      </w:r>
    </w:p>
    <w:p w:rsidR="009B12C4" w:rsidRPr="00432938" w:rsidRDefault="009B12C4" w:rsidP="00D546AE">
      <w:pPr>
        <w:spacing w:line="240" w:lineRule="auto"/>
        <w:ind w:firstLine="798"/>
        <w:jc w:val="center"/>
        <w:rPr>
          <w:rFonts w:ascii="Times New Roman" w:hAnsi="Times New Roman" w:cs="Times New Roman"/>
          <w:sz w:val="28"/>
          <w:szCs w:val="28"/>
          <w:lang w:val="uk-UA"/>
        </w:rPr>
      </w:pPr>
      <w:r w:rsidRPr="00432938">
        <w:rPr>
          <w:rFonts w:ascii="Times New Roman" w:hAnsi="Times New Roman" w:cs="Times New Roman"/>
          <w:bCs/>
          <w:sz w:val="28"/>
          <w:szCs w:val="28"/>
        </w:rPr>
        <w:t>Недригайлівської районної  ради</w:t>
      </w:r>
      <w:r w:rsidRPr="00432938">
        <w:rPr>
          <w:rFonts w:ascii="Times New Roman" w:hAnsi="Times New Roman" w:cs="Times New Roman"/>
          <w:sz w:val="28"/>
          <w:szCs w:val="28"/>
        </w:rPr>
        <w:t xml:space="preserve"> структурними підрозділами адміністрації</w:t>
      </w:r>
    </w:p>
    <w:p w:rsidR="009B12C4" w:rsidRPr="00432938" w:rsidRDefault="009B12C4" w:rsidP="00D546AE">
      <w:pPr>
        <w:spacing w:after="0" w:line="240" w:lineRule="auto"/>
        <w:ind w:firstLine="798"/>
        <w:jc w:val="both"/>
        <w:rPr>
          <w:rFonts w:ascii="Times New Roman" w:hAnsi="Times New Roman" w:cs="Times New Roman"/>
          <w:sz w:val="28"/>
          <w:szCs w:val="28"/>
          <w:lang w:val="uk-UA"/>
        </w:rPr>
      </w:pPr>
      <w:r w:rsidRPr="00432938">
        <w:rPr>
          <w:rFonts w:ascii="Times New Roman" w:hAnsi="Times New Roman" w:cs="Times New Roman"/>
          <w:sz w:val="28"/>
          <w:szCs w:val="28"/>
          <w:lang w:val="uk-UA"/>
        </w:rPr>
        <w:t>2.1.</w:t>
      </w:r>
      <w:r w:rsidRPr="00432938">
        <w:rPr>
          <w:rFonts w:ascii="Times New Roman" w:hAnsi="Times New Roman" w:cs="Times New Roman"/>
          <w:sz w:val="28"/>
          <w:szCs w:val="28"/>
        </w:rPr>
        <w:t> </w:t>
      </w:r>
      <w:r w:rsidRPr="00432938">
        <w:rPr>
          <w:rFonts w:ascii="Times New Roman" w:hAnsi="Times New Roman" w:cs="Times New Roman"/>
          <w:sz w:val="28"/>
          <w:szCs w:val="28"/>
          <w:lang w:val="uk-UA"/>
        </w:rPr>
        <w:t xml:space="preserve">Підготовка питань на розгляд </w:t>
      </w:r>
      <w:r w:rsidRPr="00432938">
        <w:rPr>
          <w:rFonts w:ascii="Times New Roman" w:hAnsi="Times New Roman" w:cs="Times New Roman"/>
          <w:bCs/>
          <w:sz w:val="28"/>
          <w:szCs w:val="28"/>
          <w:lang w:val="uk-UA"/>
        </w:rPr>
        <w:t>Недригайлівської районної  ради</w:t>
      </w:r>
      <w:r w:rsidRPr="00432938">
        <w:rPr>
          <w:rFonts w:ascii="Times New Roman" w:hAnsi="Times New Roman" w:cs="Times New Roman"/>
          <w:sz w:val="28"/>
          <w:szCs w:val="28"/>
          <w:lang w:val="uk-UA"/>
        </w:rPr>
        <w:t xml:space="preserve"> здійснюється структурними підрозділами адміністрації відповідно до плану роботи адміністрації, за дорученням керівництва адміністрації або за їх власною ініціативою відповідно до компетенції.</w:t>
      </w:r>
    </w:p>
    <w:p w:rsidR="009B12C4" w:rsidRPr="00432938" w:rsidRDefault="009B12C4" w:rsidP="00D546AE">
      <w:pPr>
        <w:spacing w:after="0" w:line="240" w:lineRule="auto"/>
        <w:ind w:firstLine="798"/>
        <w:jc w:val="both"/>
        <w:rPr>
          <w:rFonts w:ascii="Times New Roman" w:hAnsi="Times New Roman" w:cs="Times New Roman"/>
          <w:sz w:val="28"/>
          <w:szCs w:val="28"/>
          <w:lang w:val="uk-UA"/>
        </w:rPr>
      </w:pPr>
      <w:r w:rsidRPr="00432938">
        <w:rPr>
          <w:rFonts w:ascii="Times New Roman" w:hAnsi="Times New Roman" w:cs="Times New Roman"/>
          <w:sz w:val="28"/>
          <w:szCs w:val="28"/>
          <w:lang w:val="uk-UA"/>
        </w:rPr>
        <w:t>2.2.</w:t>
      </w:r>
      <w:r w:rsidRPr="00432938">
        <w:rPr>
          <w:rFonts w:ascii="Times New Roman" w:hAnsi="Times New Roman" w:cs="Times New Roman"/>
          <w:sz w:val="28"/>
          <w:szCs w:val="28"/>
        </w:rPr>
        <w:t> </w:t>
      </w:r>
      <w:r w:rsidRPr="00432938">
        <w:rPr>
          <w:rFonts w:ascii="Times New Roman" w:hAnsi="Times New Roman" w:cs="Times New Roman"/>
          <w:sz w:val="28"/>
          <w:szCs w:val="28"/>
          <w:lang w:val="uk-UA"/>
        </w:rPr>
        <w:t xml:space="preserve">Головний розробник надає сформований пакет документів, у тому числі проект рішення </w:t>
      </w:r>
      <w:r w:rsidRPr="00432938">
        <w:rPr>
          <w:rFonts w:ascii="Times New Roman" w:hAnsi="Times New Roman" w:cs="Times New Roman"/>
          <w:bCs/>
          <w:sz w:val="28"/>
          <w:szCs w:val="28"/>
          <w:lang w:val="uk-UA"/>
        </w:rPr>
        <w:t>Недригайлівської районної  ради</w:t>
      </w:r>
      <w:r w:rsidRPr="00432938">
        <w:rPr>
          <w:rFonts w:ascii="Times New Roman" w:hAnsi="Times New Roman" w:cs="Times New Roman"/>
          <w:sz w:val="28"/>
          <w:szCs w:val="28"/>
          <w:lang w:val="uk-UA"/>
        </w:rPr>
        <w:t xml:space="preserve">, довідкові, інформаційні та інші матеріали, разом з розпорядженням голови адміністрації або листом-клопотанням у порядку, передбаченому чинним Регламентом </w:t>
      </w:r>
      <w:r w:rsidRPr="00432938">
        <w:rPr>
          <w:rFonts w:ascii="Times New Roman" w:hAnsi="Times New Roman" w:cs="Times New Roman"/>
          <w:bCs/>
          <w:sz w:val="28"/>
          <w:szCs w:val="28"/>
          <w:lang w:val="uk-UA"/>
        </w:rPr>
        <w:t>Недригайлівської районної  ради</w:t>
      </w:r>
      <w:r w:rsidRPr="00432938">
        <w:rPr>
          <w:rFonts w:ascii="Times New Roman" w:hAnsi="Times New Roman" w:cs="Times New Roman"/>
          <w:sz w:val="28"/>
          <w:szCs w:val="28"/>
          <w:lang w:val="uk-UA"/>
        </w:rPr>
        <w:t xml:space="preserve">, погоджує його з відповідними посадовими особами </w:t>
      </w:r>
      <w:r w:rsidRPr="00432938">
        <w:rPr>
          <w:rFonts w:ascii="Times New Roman" w:hAnsi="Times New Roman" w:cs="Times New Roman"/>
          <w:bCs/>
          <w:sz w:val="28"/>
          <w:szCs w:val="28"/>
          <w:lang w:val="uk-UA"/>
        </w:rPr>
        <w:t>Недригайлівської районної  ради</w:t>
      </w:r>
      <w:r w:rsidRPr="00432938">
        <w:rPr>
          <w:rFonts w:ascii="Times New Roman" w:hAnsi="Times New Roman" w:cs="Times New Roman"/>
          <w:sz w:val="28"/>
          <w:szCs w:val="28"/>
          <w:lang w:val="uk-UA"/>
        </w:rPr>
        <w:t>.</w:t>
      </w:r>
    </w:p>
    <w:p w:rsidR="009B12C4" w:rsidRPr="00432938" w:rsidRDefault="009B12C4" w:rsidP="007347CB">
      <w:pPr>
        <w:spacing w:after="0" w:line="240" w:lineRule="auto"/>
        <w:ind w:firstLine="770"/>
        <w:jc w:val="both"/>
        <w:rPr>
          <w:rFonts w:ascii="Times New Roman" w:hAnsi="Times New Roman" w:cs="Times New Roman"/>
          <w:sz w:val="28"/>
          <w:szCs w:val="28"/>
          <w:lang w:val="uk-UA"/>
        </w:rPr>
      </w:pPr>
      <w:r w:rsidRPr="00432938">
        <w:rPr>
          <w:rFonts w:ascii="Times New Roman" w:hAnsi="Times New Roman" w:cs="Times New Roman"/>
          <w:sz w:val="28"/>
          <w:szCs w:val="28"/>
        </w:rPr>
        <w:t xml:space="preserve">2.3. При проведенні публічного обговорення проекту рішення </w:t>
      </w:r>
      <w:r w:rsidRPr="00432938">
        <w:rPr>
          <w:rFonts w:ascii="Times New Roman" w:hAnsi="Times New Roman" w:cs="Times New Roman"/>
          <w:bCs/>
          <w:sz w:val="28"/>
          <w:szCs w:val="28"/>
        </w:rPr>
        <w:t>Недригайлівської районної  ради</w:t>
      </w:r>
      <w:r w:rsidRPr="00432938">
        <w:rPr>
          <w:rFonts w:ascii="Times New Roman" w:hAnsi="Times New Roman" w:cs="Times New Roman"/>
          <w:sz w:val="28"/>
          <w:szCs w:val="28"/>
        </w:rPr>
        <w:t xml:space="preserve"> головний розробник вносить проект рішення разом з довідкою, у якій вказуються категорії осіб, які взяли участь у публічному обговоренні, результати публічного обговорення.</w:t>
      </w:r>
    </w:p>
    <w:p w:rsidR="007347CB" w:rsidRPr="0016187A" w:rsidRDefault="007347CB" w:rsidP="007347CB">
      <w:pPr>
        <w:spacing w:after="0" w:line="240" w:lineRule="auto"/>
        <w:ind w:firstLine="770"/>
        <w:jc w:val="both"/>
        <w:rPr>
          <w:rFonts w:ascii="Times New Roman" w:hAnsi="Times New Roman" w:cs="Times New Roman"/>
          <w:color w:val="FF0000"/>
          <w:sz w:val="28"/>
          <w:szCs w:val="28"/>
          <w:lang w:val="uk-UA"/>
        </w:rPr>
      </w:pPr>
    </w:p>
    <w:p w:rsidR="009B12C4" w:rsidRPr="00002CAA" w:rsidRDefault="009B12C4" w:rsidP="009B12C4">
      <w:pPr>
        <w:pStyle w:val="4"/>
        <w:widowControl/>
        <w:spacing w:before="0"/>
        <w:ind w:left="40" w:hanging="40"/>
        <w:jc w:val="center"/>
        <w:rPr>
          <w:b w:val="0"/>
          <w:szCs w:val="24"/>
        </w:rPr>
      </w:pPr>
      <w:r w:rsidRPr="00002CAA">
        <w:rPr>
          <w:b w:val="0"/>
          <w:szCs w:val="24"/>
        </w:rPr>
        <w:t>Розділ 15. Порядок підготовки і проведення</w:t>
      </w:r>
    </w:p>
    <w:p w:rsidR="009B12C4" w:rsidRPr="00002CAA" w:rsidRDefault="009B12C4" w:rsidP="009B12C4">
      <w:pPr>
        <w:pStyle w:val="1"/>
        <w:keepNext w:val="0"/>
        <w:spacing w:before="0" w:after="0"/>
        <w:ind w:hanging="40"/>
        <w:jc w:val="center"/>
        <w:rPr>
          <w:rFonts w:ascii="Times New Roman" w:hAnsi="Times New Roman" w:cs="Times New Roman"/>
          <w:b w:val="0"/>
        </w:rPr>
      </w:pPr>
      <w:r w:rsidRPr="00002CAA">
        <w:rPr>
          <w:rFonts w:ascii="Times New Roman" w:hAnsi="Times New Roman" w:cs="Times New Roman"/>
          <w:b w:val="0"/>
        </w:rPr>
        <w:t>робочих поїздок голови адміністрації</w:t>
      </w:r>
    </w:p>
    <w:p w:rsidR="009B12C4" w:rsidRPr="00002CAA" w:rsidRDefault="009B12C4" w:rsidP="009B12C4"/>
    <w:p w:rsidR="009B12C4" w:rsidRPr="00002CAA" w:rsidRDefault="009B12C4" w:rsidP="007347CB">
      <w:pPr>
        <w:spacing w:after="0" w:line="240" w:lineRule="auto"/>
        <w:ind w:hanging="40"/>
        <w:jc w:val="center"/>
        <w:rPr>
          <w:rFonts w:ascii="Times New Roman" w:hAnsi="Times New Roman" w:cs="Times New Roman"/>
          <w:sz w:val="28"/>
          <w:szCs w:val="28"/>
        </w:rPr>
      </w:pPr>
      <w:r w:rsidRPr="00002CAA">
        <w:rPr>
          <w:rFonts w:ascii="Times New Roman" w:hAnsi="Times New Roman" w:cs="Times New Roman"/>
          <w:sz w:val="28"/>
          <w:szCs w:val="28"/>
        </w:rPr>
        <w:t xml:space="preserve">Параграф 1. Планування та організаційне забезпечення </w:t>
      </w:r>
    </w:p>
    <w:p w:rsidR="009B12C4" w:rsidRPr="00002CAA" w:rsidRDefault="009B12C4" w:rsidP="007347CB">
      <w:pPr>
        <w:spacing w:after="0" w:line="240" w:lineRule="auto"/>
        <w:ind w:hanging="40"/>
        <w:jc w:val="center"/>
        <w:rPr>
          <w:rFonts w:ascii="Times New Roman" w:hAnsi="Times New Roman" w:cs="Times New Roman"/>
          <w:sz w:val="28"/>
          <w:szCs w:val="28"/>
        </w:rPr>
      </w:pPr>
      <w:r w:rsidRPr="00002CAA">
        <w:rPr>
          <w:rFonts w:ascii="Times New Roman" w:hAnsi="Times New Roman" w:cs="Times New Roman"/>
          <w:sz w:val="28"/>
          <w:szCs w:val="28"/>
        </w:rPr>
        <w:t>проведення робочих поїздок голови адміністрації</w:t>
      </w:r>
    </w:p>
    <w:p w:rsidR="009B12C4" w:rsidRPr="00002CAA" w:rsidRDefault="009B12C4" w:rsidP="009B12C4">
      <w:pPr>
        <w:spacing w:line="240" w:lineRule="auto"/>
        <w:rPr>
          <w:sz w:val="12"/>
          <w:szCs w:val="12"/>
        </w:rPr>
      </w:pPr>
    </w:p>
    <w:p w:rsidR="009B12C4" w:rsidRPr="00002CAA" w:rsidRDefault="009B12C4" w:rsidP="007347CB">
      <w:pPr>
        <w:spacing w:after="0" w:line="240" w:lineRule="auto"/>
        <w:ind w:firstLine="709"/>
        <w:jc w:val="both"/>
        <w:rPr>
          <w:rFonts w:ascii="Times New Roman" w:hAnsi="Times New Roman" w:cs="Times New Roman"/>
          <w:sz w:val="28"/>
          <w:szCs w:val="28"/>
        </w:rPr>
      </w:pPr>
      <w:r w:rsidRPr="00002CAA">
        <w:rPr>
          <w:rFonts w:ascii="Times New Roman" w:hAnsi="Times New Roman" w:cs="Times New Roman"/>
          <w:sz w:val="28"/>
          <w:szCs w:val="28"/>
        </w:rPr>
        <w:t xml:space="preserve">1.1. Відповідно до плану роботи голови адміністрації проводяться </w:t>
      </w:r>
      <w:r w:rsidR="00792597" w:rsidRPr="00002CAA">
        <w:rPr>
          <w:rFonts w:ascii="Times New Roman" w:hAnsi="Times New Roman" w:cs="Times New Roman"/>
          <w:sz w:val="28"/>
          <w:szCs w:val="28"/>
        </w:rPr>
        <w:t>його робочі поїздки в сільські</w:t>
      </w:r>
      <w:r w:rsidR="00792597" w:rsidRPr="00002CAA">
        <w:rPr>
          <w:rFonts w:ascii="Times New Roman" w:hAnsi="Times New Roman" w:cs="Times New Roman"/>
          <w:sz w:val="28"/>
          <w:szCs w:val="28"/>
          <w:lang w:val="uk-UA"/>
        </w:rPr>
        <w:t xml:space="preserve"> та</w:t>
      </w:r>
      <w:r w:rsidRPr="00002CAA">
        <w:rPr>
          <w:rFonts w:ascii="Times New Roman" w:hAnsi="Times New Roman" w:cs="Times New Roman"/>
          <w:sz w:val="28"/>
          <w:szCs w:val="28"/>
        </w:rPr>
        <w:t xml:space="preserve"> селищні ради району.</w:t>
      </w:r>
    </w:p>
    <w:p w:rsidR="009B12C4" w:rsidRPr="00002CAA" w:rsidRDefault="009B12C4" w:rsidP="007347CB">
      <w:pPr>
        <w:spacing w:after="0" w:line="240" w:lineRule="auto"/>
        <w:ind w:firstLine="709"/>
        <w:jc w:val="both"/>
        <w:rPr>
          <w:rFonts w:ascii="Times New Roman" w:hAnsi="Times New Roman" w:cs="Times New Roman"/>
          <w:sz w:val="28"/>
          <w:szCs w:val="28"/>
          <w:lang w:val="uk-UA"/>
        </w:rPr>
      </w:pPr>
      <w:r w:rsidRPr="00002CAA">
        <w:rPr>
          <w:rFonts w:ascii="Times New Roman" w:hAnsi="Times New Roman" w:cs="Times New Roman"/>
          <w:sz w:val="28"/>
          <w:szCs w:val="28"/>
        </w:rPr>
        <w:t>1.2. Організація підготовки і проведення таких робочих поїздок покладається на відділ організаційно</w:t>
      </w:r>
      <w:r w:rsidR="00366C19" w:rsidRPr="00002CAA">
        <w:rPr>
          <w:rFonts w:ascii="Times New Roman" w:hAnsi="Times New Roman" w:cs="Times New Roman"/>
          <w:sz w:val="28"/>
          <w:szCs w:val="28"/>
          <w:lang w:val="uk-UA"/>
        </w:rPr>
        <w:t>ї</w:t>
      </w:r>
      <w:r w:rsidRPr="00002CAA">
        <w:rPr>
          <w:rFonts w:ascii="Times New Roman" w:hAnsi="Times New Roman" w:cs="Times New Roman"/>
          <w:sz w:val="28"/>
          <w:szCs w:val="28"/>
        </w:rPr>
        <w:t xml:space="preserve"> роботи</w:t>
      </w:r>
      <w:r w:rsidR="00366C19" w:rsidRPr="00002CAA">
        <w:rPr>
          <w:rFonts w:ascii="Times New Roman" w:hAnsi="Times New Roman" w:cs="Times New Roman"/>
          <w:sz w:val="28"/>
          <w:szCs w:val="28"/>
          <w:lang w:val="uk-UA"/>
        </w:rPr>
        <w:t xml:space="preserve"> та управління персоналом</w:t>
      </w:r>
      <w:r w:rsidRPr="00002CAA">
        <w:rPr>
          <w:rFonts w:ascii="Times New Roman" w:hAnsi="Times New Roman" w:cs="Times New Roman"/>
          <w:sz w:val="28"/>
          <w:szCs w:val="28"/>
        </w:rPr>
        <w:t>.</w:t>
      </w:r>
    </w:p>
    <w:p w:rsidR="007347CB" w:rsidRPr="00002CAA" w:rsidRDefault="007347CB" w:rsidP="007347CB">
      <w:pPr>
        <w:spacing w:after="0" w:line="240" w:lineRule="auto"/>
        <w:ind w:firstLine="709"/>
        <w:jc w:val="both"/>
        <w:rPr>
          <w:rFonts w:ascii="Times New Roman" w:hAnsi="Times New Roman" w:cs="Times New Roman"/>
          <w:sz w:val="28"/>
          <w:szCs w:val="28"/>
          <w:lang w:val="uk-UA"/>
        </w:rPr>
      </w:pPr>
    </w:p>
    <w:p w:rsidR="00B943E7" w:rsidRPr="0016187A" w:rsidRDefault="00B943E7" w:rsidP="00002CAA">
      <w:pPr>
        <w:spacing w:after="0" w:line="240" w:lineRule="auto"/>
        <w:jc w:val="both"/>
        <w:rPr>
          <w:rFonts w:ascii="Times New Roman" w:hAnsi="Times New Roman" w:cs="Times New Roman"/>
          <w:color w:val="FF0000"/>
          <w:sz w:val="28"/>
          <w:szCs w:val="28"/>
          <w:lang w:val="uk-UA"/>
        </w:rPr>
      </w:pPr>
    </w:p>
    <w:p w:rsidR="009B12C4" w:rsidRPr="00002CAA" w:rsidRDefault="009B12C4" w:rsidP="007347CB">
      <w:pPr>
        <w:spacing w:after="0" w:line="240" w:lineRule="auto"/>
        <w:ind w:hanging="40"/>
        <w:jc w:val="center"/>
        <w:rPr>
          <w:rFonts w:ascii="Times New Roman" w:hAnsi="Times New Roman" w:cs="Times New Roman"/>
          <w:sz w:val="28"/>
          <w:szCs w:val="28"/>
        </w:rPr>
      </w:pPr>
      <w:r w:rsidRPr="00002CAA">
        <w:rPr>
          <w:rFonts w:ascii="Times New Roman" w:hAnsi="Times New Roman" w:cs="Times New Roman"/>
          <w:sz w:val="28"/>
          <w:szCs w:val="28"/>
        </w:rPr>
        <w:t xml:space="preserve">Параграф 2. Підготовка матеріалів до робочих </w:t>
      </w:r>
    </w:p>
    <w:p w:rsidR="009B12C4" w:rsidRPr="00002CAA" w:rsidRDefault="009B12C4" w:rsidP="007347CB">
      <w:pPr>
        <w:spacing w:after="0" w:line="240" w:lineRule="auto"/>
        <w:ind w:hanging="40"/>
        <w:jc w:val="center"/>
        <w:rPr>
          <w:rFonts w:ascii="Times New Roman" w:hAnsi="Times New Roman" w:cs="Times New Roman"/>
          <w:sz w:val="28"/>
          <w:szCs w:val="28"/>
        </w:rPr>
      </w:pPr>
      <w:r w:rsidRPr="00002CAA">
        <w:rPr>
          <w:rFonts w:ascii="Times New Roman" w:hAnsi="Times New Roman" w:cs="Times New Roman"/>
          <w:sz w:val="28"/>
          <w:szCs w:val="28"/>
        </w:rPr>
        <w:t>поїздок голови адміністрації</w:t>
      </w:r>
    </w:p>
    <w:p w:rsidR="009B12C4" w:rsidRPr="00002CAA" w:rsidRDefault="009B12C4" w:rsidP="009B12C4">
      <w:pPr>
        <w:spacing w:line="240" w:lineRule="auto"/>
        <w:ind w:firstLine="709"/>
        <w:rPr>
          <w:sz w:val="12"/>
          <w:szCs w:val="12"/>
        </w:rPr>
      </w:pPr>
    </w:p>
    <w:p w:rsidR="00002CAA" w:rsidRPr="00B91484" w:rsidRDefault="009B12C4" w:rsidP="00B91484">
      <w:pPr>
        <w:spacing w:after="0" w:line="240" w:lineRule="auto"/>
        <w:ind w:firstLine="709"/>
        <w:jc w:val="both"/>
        <w:rPr>
          <w:rFonts w:ascii="Times New Roman" w:hAnsi="Times New Roman" w:cs="Times New Roman"/>
          <w:sz w:val="28"/>
          <w:szCs w:val="28"/>
        </w:rPr>
      </w:pPr>
      <w:r w:rsidRPr="00002CAA">
        <w:rPr>
          <w:rFonts w:ascii="Times New Roman" w:hAnsi="Times New Roman" w:cs="Times New Roman"/>
          <w:sz w:val="28"/>
          <w:szCs w:val="28"/>
        </w:rPr>
        <w:t xml:space="preserve">2.1. Структурні підрозділи адміністрації, інші органи виконавчої влади та органи місцевого самоврядування в районі готують відповідно до тематики і мети робочої поїздки необхідні довідкові, інформаційні та аналітичні матеріали і не пізніше ніж за 3 дні, якщо головою адміністрації не визначено іншого терміну, подають їх </w:t>
      </w:r>
      <w:r w:rsidR="00B943E7" w:rsidRPr="00002CAA">
        <w:rPr>
          <w:rFonts w:ascii="Times New Roman" w:hAnsi="Times New Roman" w:cs="Times New Roman"/>
          <w:sz w:val="28"/>
          <w:szCs w:val="28"/>
        </w:rPr>
        <w:t>відділ</w:t>
      </w:r>
      <w:r w:rsidR="00B943E7" w:rsidRPr="00002CAA">
        <w:rPr>
          <w:rFonts w:ascii="Times New Roman" w:hAnsi="Times New Roman" w:cs="Times New Roman"/>
          <w:sz w:val="28"/>
          <w:szCs w:val="28"/>
          <w:lang w:val="uk-UA"/>
        </w:rPr>
        <w:t>у</w:t>
      </w:r>
      <w:r w:rsidR="00B943E7" w:rsidRPr="00002CAA">
        <w:rPr>
          <w:rFonts w:ascii="Times New Roman" w:hAnsi="Times New Roman" w:cs="Times New Roman"/>
          <w:sz w:val="28"/>
          <w:szCs w:val="28"/>
        </w:rPr>
        <w:t xml:space="preserve"> організаційно</w:t>
      </w:r>
      <w:r w:rsidR="00B943E7" w:rsidRPr="00002CAA">
        <w:rPr>
          <w:rFonts w:ascii="Times New Roman" w:hAnsi="Times New Roman" w:cs="Times New Roman"/>
          <w:sz w:val="28"/>
          <w:szCs w:val="28"/>
          <w:lang w:val="uk-UA"/>
        </w:rPr>
        <w:t>ї</w:t>
      </w:r>
      <w:r w:rsidR="00B943E7" w:rsidRPr="00002CAA">
        <w:rPr>
          <w:rFonts w:ascii="Times New Roman" w:hAnsi="Times New Roman" w:cs="Times New Roman"/>
          <w:sz w:val="28"/>
          <w:szCs w:val="28"/>
        </w:rPr>
        <w:t xml:space="preserve"> роботи</w:t>
      </w:r>
      <w:r w:rsidR="00B943E7" w:rsidRPr="00002CAA">
        <w:rPr>
          <w:rFonts w:ascii="Times New Roman" w:hAnsi="Times New Roman" w:cs="Times New Roman"/>
          <w:sz w:val="28"/>
          <w:szCs w:val="28"/>
          <w:lang w:val="uk-UA"/>
        </w:rPr>
        <w:t xml:space="preserve"> та управління персоналом</w:t>
      </w:r>
      <w:r w:rsidRPr="00002CAA">
        <w:rPr>
          <w:rFonts w:ascii="Times New Roman" w:hAnsi="Times New Roman" w:cs="Times New Roman"/>
          <w:sz w:val="28"/>
          <w:szCs w:val="28"/>
        </w:rPr>
        <w:t>, у тому числі на електронних носіях, який формує загальну теку і передає її голові адміністрації.</w:t>
      </w:r>
    </w:p>
    <w:p w:rsidR="009B12C4" w:rsidRPr="00002CAA" w:rsidRDefault="009B12C4" w:rsidP="00792597">
      <w:pPr>
        <w:spacing w:after="0" w:line="240" w:lineRule="auto"/>
        <w:ind w:firstLine="709"/>
        <w:jc w:val="both"/>
        <w:rPr>
          <w:rFonts w:ascii="Times New Roman" w:hAnsi="Times New Roman" w:cs="Times New Roman"/>
          <w:sz w:val="28"/>
          <w:szCs w:val="28"/>
        </w:rPr>
      </w:pPr>
      <w:r w:rsidRPr="00002CAA">
        <w:rPr>
          <w:rFonts w:ascii="Times New Roman" w:hAnsi="Times New Roman" w:cs="Times New Roman"/>
          <w:sz w:val="28"/>
          <w:szCs w:val="28"/>
        </w:rPr>
        <w:t>2.2. До матеріалів включаються:</w:t>
      </w:r>
    </w:p>
    <w:p w:rsidR="009B12C4" w:rsidRPr="00002CAA" w:rsidRDefault="009B12C4" w:rsidP="00792597">
      <w:pPr>
        <w:spacing w:after="0" w:line="240" w:lineRule="auto"/>
        <w:ind w:firstLine="709"/>
        <w:jc w:val="both"/>
        <w:rPr>
          <w:rFonts w:ascii="Times New Roman" w:hAnsi="Times New Roman" w:cs="Times New Roman"/>
          <w:sz w:val="28"/>
          <w:szCs w:val="28"/>
        </w:rPr>
      </w:pPr>
      <w:r w:rsidRPr="00002CAA">
        <w:rPr>
          <w:rFonts w:ascii="Times New Roman" w:hAnsi="Times New Roman" w:cs="Times New Roman"/>
          <w:sz w:val="28"/>
          <w:szCs w:val="28"/>
        </w:rPr>
        <w:t>1) коротка довідка з питань розвитку відповідної галузі, території тощо;</w:t>
      </w:r>
    </w:p>
    <w:p w:rsidR="009B12C4" w:rsidRPr="00002CAA" w:rsidRDefault="009B12C4" w:rsidP="00792597">
      <w:pPr>
        <w:spacing w:after="0" w:line="240" w:lineRule="auto"/>
        <w:ind w:firstLine="709"/>
        <w:jc w:val="both"/>
        <w:rPr>
          <w:rFonts w:ascii="Times New Roman" w:hAnsi="Times New Roman" w:cs="Times New Roman"/>
          <w:sz w:val="28"/>
          <w:szCs w:val="28"/>
        </w:rPr>
      </w:pPr>
      <w:r w:rsidRPr="00002CAA">
        <w:rPr>
          <w:rFonts w:ascii="Times New Roman" w:hAnsi="Times New Roman" w:cs="Times New Roman"/>
          <w:sz w:val="28"/>
          <w:szCs w:val="28"/>
        </w:rPr>
        <w:t>2) довідки про об’єкти, на яких заплановане перебування голови адміністрації, з короткими біографічними даними на їх керівників;</w:t>
      </w:r>
    </w:p>
    <w:p w:rsidR="009B12C4" w:rsidRPr="00002CAA" w:rsidRDefault="009B12C4" w:rsidP="00792597">
      <w:pPr>
        <w:spacing w:after="0" w:line="240" w:lineRule="auto"/>
        <w:ind w:firstLine="709"/>
        <w:jc w:val="both"/>
        <w:rPr>
          <w:rFonts w:ascii="Times New Roman" w:hAnsi="Times New Roman" w:cs="Times New Roman"/>
          <w:sz w:val="28"/>
          <w:szCs w:val="28"/>
        </w:rPr>
      </w:pPr>
      <w:r w:rsidRPr="00002CAA">
        <w:rPr>
          <w:rFonts w:ascii="Times New Roman" w:hAnsi="Times New Roman" w:cs="Times New Roman"/>
          <w:sz w:val="28"/>
          <w:szCs w:val="28"/>
        </w:rPr>
        <w:t>3) таблиці, графіки з питань розвитку відповідної галузі, території, функціонування об’єктів тощо;</w:t>
      </w:r>
    </w:p>
    <w:p w:rsidR="009B12C4" w:rsidRPr="00002CAA" w:rsidRDefault="009B12C4" w:rsidP="00792597">
      <w:pPr>
        <w:spacing w:after="0" w:line="240" w:lineRule="auto"/>
        <w:ind w:firstLine="709"/>
        <w:jc w:val="both"/>
        <w:rPr>
          <w:rFonts w:ascii="Times New Roman" w:hAnsi="Times New Roman" w:cs="Times New Roman"/>
          <w:sz w:val="28"/>
          <w:szCs w:val="28"/>
        </w:rPr>
      </w:pPr>
      <w:r w:rsidRPr="00002CAA">
        <w:rPr>
          <w:rFonts w:ascii="Times New Roman" w:hAnsi="Times New Roman" w:cs="Times New Roman"/>
          <w:sz w:val="28"/>
          <w:szCs w:val="28"/>
        </w:rPr>
        <w:lastRenderedPageBreak/>
        <w:t>4) перелік основних проблемних питань галузі, території, об’єктів;</w:t>
      </w:r>
    </w:p>
    <w:p w:rsidR="009B12C4" w:rsidRPr="00002CAA" w:rsidRDefault="009B12C4" w:rsidP="00792597">
      <w:pPr>
        <w:spacing w:after="0" w:line="240" w:lineRule="auto"/>
        <w:ind w:firstLine="709"/>
        <w:jc w:val="both"/>
        <w:rPr>
          <w:rFonts w:ascii="Times New Roman" w:hAnsi="Times New Roman" w:cs="Times New Roman"/>
          <w:sz w:val="28"/>
          <w:szCs w:val="28"/>
        </w:rPr>
      </w:pPr>
      <w:r w:rsidRPr="00002CAA">
        <w:rPr>
          <w:rFonts w:ascii="Times New Roman" w:hAnsi="Times New Roman" w:cs="Times New Roman"/>
          <w:sz w:val="28"/>
          <w:szCs w:val="28"/>
        </w:rPr>
        <w:t>5) інші документи відповідно до доручень.</w:t>
      </w:r>
    </w:p>
    <w:p w:rsidR="009B12C4" w:rsidRPr="00002CAA" w:rsidRDefault="009B12C4" w:rsidP="00792597">
      <w:pPr>
        <w:spacing w:after="0" w:line="240" w:lineRule="auto"/>
        <w:ind w:firstLine="709"/>
        <w:jc w:val="both"/>
        <w:rPr>
          <w:rFonts w:ascii="Times New Roman" w:hAnsi="Times New Roman" w:cs="Times New Roman"/>
          <w:sz w:val="28"/>
          <w:szCs w:val="28"/>
        </w:rPr>
      </w:pPr>
      <w:r w:rsidRPr="00002CAA">
        <w:rPr>
          <w:rFonts w:ascii="Times New Roman" w:hAnsi="Times New Roman" w:cs="Times New Roman"/>
          <w:sz w:val="28"/>
          <w:szCs w:val="28"/>
        </w:rPr>
        <w:t xml:space="preserve">2.3. Усі документи мають бути підписані керівником відповідного підрозділу та погоджені з заступниками голови, керівником апарату адміністрації (відповідно до розподілу обов’язків). </w:t>
      </w:r>
    </w:p>
    <w:p w:rsidR="009B12C4" w:rsidRPr="0016187A" w:rsidRDefault="009B12C4" w:rsidP="00792597">
      <w:pPr>
        <w:spacing w:line="240" w:lineRule="auto"/>
        <w:rPr>
          <w:color w:val="FF0000"/>
          <w:sz w:val="28"/>
          <w:szCs w:val="28"/>
          <w:lang w:val="uk-UA"/>
        </w:rPr>
      </w:pPr>
    </w:p>
    <w:p w:rsidR="009B12C4" w:rsidRPr="001C1AEA" w:rsidRDefault="009B12C4" w:rsidP="00792597">
      <w:pPr>
        <w:spacing w:after="0" w:line="240" w:lineRule="auto"/>
        <w:jc w:val="center"/>
        <w:rPr>
          <w:rFonts w:ascii="Times New Roman" w:hAnsi="Times New Roman" w:cs="Times New Roman"/>
          <w:sz w:val="28"/>
          <w:szCs w:val="28"/>
        </w:rPr>
      </w:pPr>
      <w:r w:rsidRPr="001C1AEA">
        <w:rPr>
          <w:rFonts w:ascii="Times New Roman" w:hAnsi="Times New Roman" w:cs="Times New Roman"/>
          <w:sz w:val="28"/>
          <w:szCs w:val="28"/>
        </w:rPr>
        <w:t>Параграф 3. Участь керівників органів виконавчої влади,</w:t>
      </w:r>
    </w:p>
    <w:p w:rsidR="009B12C4" w:rsidRPr="001C1AEA" w:rsidRDefault="009B12C4" w:rsidP="00792597">
      <w:pPr>
        <w:spacing w:after="0" w:line="240" w:lineRule="auto"/>
        <w:jc w:val="center"/>
        <w:rPr>
          <w:rFonts w:ascii="Times New Roman" w:hAnsi="Times New Roman" w:cs="Times New Roman"/>
          <w:sz w:val="28"/>
          <w:szCs w:val="28"/>
        </w:rPr>
      </w:pPr>
      <w:r w:rsidRPr="001C1AEA">
        <w:rPr>
          <w:rFonts w:ascii="Times New Roman" w:hAnsi="Times New Roman" w:cs="Times New Roman"/>
          <w:sz w:val="28"/>
          <w:szCs w:val="28"/>
        </w:rPr>
        <w:t xml:space="preserve">органів місцевого самоврядування в робочих поїздках </w:t>
      </w:r>
    </w:p>
    <w:p w:rsidR="009B12C4" w:rsidRPr="001C1AEA" w:rsidRDefault="009B12C4" w:rsidP="00792597">
      <w:pPr>
        <w:spacing w:after="0" w:line="240" w:lineRule="auto"/>
        <w:jc w:val="center"/>
        <w:rPr>
          <w:rFonts w:ascii="Times New Roman" w:hAnsi="Times New Roman" w:cs="Times New Roman"/>
          <w:sz w:val="28"/>
          <w:szCs w:val="28"/>
        </w:rPr>
      </w:pPr>
      <w:r w:rsidRPr="001C1AEA">
        <w:rPr>
          <w:rFonts w:ascii="Times New Roman" w:hAnsi="Times New Roman" w:cs="Times New Roman"/>
          <w:sz w:val="28"/>
          <w:szCs w:val="28"/>
        </w:rPr>
        <w:t>голови адміністрації</w:t>
      </w:r>
    </w:p>
    <w:p w:rsidR="009B12C4" w:rsidRPr="001C1AEA" w:rsidRDefault="009B12C4" w:rsidP="009B12C4">
      <w:pPr>
        <w:spacing w:line="240" w:lineRule="auto"/>
        <w:ind w:firstLine="709"/>
        <w:rPr>
          <w:sz w:val="12"/>
          <w:szCs w:val="12"/>
        </w:rPr>
      </w:pPr>
    </w:p>
    <w:p w:rsidR="009B12C4" w:rsidRPr="001C1AEA" w:rsidRDefault="009B12C4" w:rsidP="00792597">
      <w:pPr>
        <w:spacing w:after="0" w:line="240" w:lineRule="auto"/>
        <w:ind w:firstLine="709"/>
        <w:jc w:val="both"/>
        <w:rPr>
          <w:rFonts w:ascii="Times New Roman" w:hAnsi="Times New Roman" w:cs="Times New Roman"/>
          <w:sz w:val="28"/>
          <w:szCs w:val="28"/>
        </w:rPr>
      </w:pPr>
      <w:r w:rsidRPr="001C1AEA">
        <w:rPr>
          <w:rFonts w:ascii="Times New Roman" w:hAnsi="Times New Roman" w:cs="Times New Roman"/>
          <w:sz w:val="28"/>
          <w:szCs w:val="28"/>
        </w:rPr>
        <w:t>3.1. Керівники структурних підрозділів адміністрації, інших органів виконавчої влади в районі можуть брати участь у робочих поїздках голови адміністрації, супроводжувати його на об’єктах підпорядкованої галузі, надавати необхідні пояснення тощо. Доцільність участі керівників органів влади в робочих поїздках визначається головою адміністрації.</w:t>
      </w:r>
    </w:p>
    <w:p w:rsidR="009B12C4" w:rsidRPr="001C1AEA" w:rsidRDefault="00792597" w:rsidP="00792597">
      <w:pPr>
        <w:spacing w:after="0" w:line="240" w:lineRule="auto"/>
        <w:ind w:firstLine="709"/>
        <w:jc w:val="both"/>
        <w:rPr>
          <w:rFonts w:ascii="Times New Roman" w:hAnsi="Times New Roman" w:cs="Times New Roman"/>
          <w:sz w:val="28"/>
          <w:szCs w:val="28"/>
        </w:rPr>
      </w:pPr>
      <w:r w:rsidRPr="001C1AEA">
        <w:rPr>
          <w:rFonts w:ascii="Times New Roman" w:hAnsi="Times New Roman" w:cs="Times New Roman"/>
          <w:sz w:val="28"/>
          <w:szCs w:val="28"/>
        </w:rPr>
        <w:t>3.2. Сільські</w:t>
      </w:r>
      <w:r w:rsidRPr="001C1AEA">
        <w:rPr>
          <w:rFonts w:ascii="Times New Roman" w:hAnsi="Times New Roman" w:cs="Times New Roman"/>
          <w:sz w:val="28"/>
          <w:szCs w:val="28"/>
          <w:lang w:val="uk-UA"/>
        </w:rPr>
        <w:t xml:space="preserve"> та</w:t>
      </w:r>
      <w:r w:rsidR="009B12C4" w:rsidRPr="001C1AEA">
        <w:rPr>
          <w:rFonts w:ascii="Times New Roman" w:hAnsi="Times New Roman" w:cs="Times New Roman"/>
          <w:sz w:val="28"/>
          <w:szCs w:val="28"/>
        </w:rPr>
        <w:t xml:space="preserve"> селищні голови особисто супроводжують голову адміністрації під час робочої поїздки, дають необхідні пояснення та беруть на контроль виконання завдань, визначених головою адміністрації.</w:t>
      </w:r>
    </w:p>
    <w:p w:rsidR="009B12C4" w:rsidRPr="0016187A" w:rsidRDefault="009B12C4" w:rsidP="009B12C4">
      <w:pPr>
        <w:spacing w:line="240" w:lineRule="auto"/>
        <w:ind w:firstLine="709"/>
        <w:rPr>
          <w:color w:val="FF0000"/>
          <w:sz w:val="18"/>
          <w:szCs w:val="18"/>
        </w:rPr>
      </w:pPr>
    </w:p>
    <w:p w:rsidR="009B12C4" w:rsidRPr="001C1AEA" w:rsidRDefault="009B12C4" w:rsidP="00792597">
      <w:pPr>
        <w:spacing w:after="0" w:line="240" w:lineRule="auto"/>
        <w:jc w:val="center"/>
        <w:rPr>
          <w:rFonts w:ascii="Times New Roman" w:hAnsi="Times New Roman" w:cs="Times New Roman"/>
          <w:sz w:val="28"/>
          <w:szCs w:val="28"/>
        </w:rPr>
      </w:pPr>
      <w:r w:rsidRPr="001C1AEA">
        <w:rPr>
          <w:rFonts w:ascii="Times New Roman" w:hAnsi="Times New Roman" w:cs="Times New Roman"/>
          <w:sz w:val="28"/>
          <w:szCs w:val="28"/>
        </w:rPr>
        <w:t xml:space="preserve">Параграф 4. Оформлення доручень, наданих головою адміністрації </w:t>
      </w:r>
    </w:p>
    <w:p w:rsidR="009B12C4" w:rsidRPr="001C1AEA" w:rsidRDefault="009B12C4" w:rsidP="00792597">
      <w:pPr>
        <w:spacing w:after="0" w:line="240" w:lineRule="auto"/>
        <w:jc w:val="center"/>
        <w:rPr>
          <w:rFonts w:ascii="Times New Roman" w:hAnsi="Times New Roman" w:cs="Times New Roman"/>
          <w:sz w:val="28"/>
          <w:szCs w:val="28"/>
        </w:rPr>
      </w:pPr>
      <w:r w:rsidRPr="001C1AEA">
        <w:rPr>
          <w:rFonts w:ascii="Times New Roman" w:hAnsi="Times New Roman" w:cs="Times New Roman"/>
          <w:sz w:val="28"/>
          <w:szCs w:val="28"/>
        </w:rPr>
        <w:t>в ході робочих поїздок, та контроль за їх виконанням</w:t>
      </w:r>
    </w:p>
    <w:p w:rsidR="009B12C4" w:rsidRPr="001C1AEA" w:rsidRDefault="009B12C4" w:rsidP="000271A7">
      <w:pPr>
        <w:spacing w:after="0" w:line="240" w:lineRule="auto"/>
        <w:ind w:firstLine="709"/>
        <w:jc w:val="both"/>
        <w:rPr>
          <w:rFonts w:ascii="Times New Roman" w:hAnsi="Times New Roman" w:cs="Times New Roman"/>
          <w:sz w:val="12"/>
          <w:szCs w:val="12"/>
        </w:rPr>
      </w:pPr>
    </w:p>
    <w:p w:rsidR="009B12C4" w:rsidRPr="001C1AEA" w:rsidRDefault="009B12C4" w:rsidP="000271A7">
      <w:pPr>
        <w:spacing w:after="0" w:line="240" w:lineRule="auto"/>
        <w:ind w:firstLine="709"/>
        <w:jc w:val="both"/>
        <w:rPr>
          <w:rFonts w:ascii="Times New Roman" w:hAnsi="Times New Roman" w:cs="Times New Roman"/>
          <w:sz w:val="28"/>
          <w:szCs w:val="28"/>
        </w:rPr>
      </w:pPr>
      <w:r w:rsidRPr="001C1AEA">
        <w:rPr>
          <w:rFonts w:ascii="Times New Roman" w:hAnsi="Times New Roman" w:cs="Times New Roman"/>
          <w:sz w:val="28"/>
          <w:szCs w:val="28"/>
        </w:rPr>
        <w:t>4.1. Підсумки робочих поїздок підбиваються на нарадах, зустрічах голови адміністрації з   активом сільської, селищної ради, робочих нарадах з керівництвом відповідної  територіальної громади тощо.</w:t>
      </w:r>
    </w:p>
    <w:p w:rsidR="009B12C4" w:rsidRPr="001C1AEA" w:rsidRDefault="009B12C4" w:rsidP="000271A7">
      <w:pPr>
        <w:spacing w:after="0" w:line="240" w:lineRule="auto"/>
        <w:ind w:firstLine="709"/>
        <w:jc w:val="both"/>
        <w:rPr>
          <w:rFonts w:ascii="Times New Roman" w:hAnsi="Times New Roman" w:cs="Times New Roman"/>
          <w:sz w:val="28"/>
          <w:szCs w:val="28"/>
        </w:rPr>
      </w:pPr>
      <w:r w:rsidRPr="001C1AEA">
        <w:rPr>
          <w:rFonts w:ascii="Times New Roman" w:hAnsi="Times New Roman" w:cs="Times New Roman"/>
          <w:sz w:val="28"/>
          <w:szCs w:val="28"/>
        </w:rPr>
        <w:t xml:space="preserve">4.2. Результати робочих поїздок та надані доручення фіксуються в протоколі, що оформляє посадова особа </w:t>
      </w:r>
      <w:r w:rsidR="005A13A3" w:rsidRPr="001C1AEA">
        <w:rPr>
          <w:rFonts w:ascii="Times New Roman" w:hAnsi="Times New Roman" w:cs="Times New Roman"/>
          <w:sz w:val="28"/>
          <w:szCs w:val="28"/>
        </w:rPr>
        <w:t>відділ</w:t>
      </w:r>
      <w:r w:rsidR="005A13A3" w:rsidRPr="001C1AEA">
        <w:rPr>
          <w:rFonts w:ascii="Times New Roman" w:hAnsi="Times New Roman" w:cs="Times New Roman"/>
          <w:sz w:val="28"/>
          <w:szCs w:val="28"/>
          <w:lang w:val="uk-UA"/>
        </w:rPr>
        <w:t>у</w:t>
      </w:r>
      <w:r w:rsidR="005A13A3" w:rsidRPr="001C1AEA">
        <w:rPr>
          <w:rFonts w:ascii="Times New Roman" w:hAnsi="Times New Roman" w:cs="Times New Roman"/>
          <w:sz w:val="28"/>
          <w:szCs w:val="28"/>
        </w:rPr>
        <w:t xml:space="preserve"> організаційно</w:t>
      </w:r>
      <w:r w:rsidR="005A13A3" w:rsidRPr="001C1AEA">
        <w:rPr>
          <w:rFonts w:ascii="Times New Roman" w:hAnsi="Times New Roman" w:cs="Times New Roman"/>
          <w:sz w:val="28"/>
          <w:szCs w:val="28"/>
          <w:lang w:val="uk-UA"/>
        </w:rPr>
        <w:t>ї</w:t>
      </w:r>
      <w:r w:rsidR="005A13A3" w:rsidRPr="001C1AEA">
        <w:rPr>
          <w:rFonts w:ascii="Times New Roman" w:hAnsi="Times New Roman" w:cs="Times New Roman"/>
          <w:sz w:val="28"/>
          <w:szCs w:val="28"/>
        </w:rPr>
        <w:t xml:space="preserve"> роботи</w:t>
      </w:r>
      <w:r w:rsidR="005A13A3" w:rsidRPr="001C1AEA">
        <w:rPr>
          <w:rFonts w:ascii="Times New Roman" w:hAnsi="Times New Roman" w:cs="Times New Roman"/>
          <w:sz w:val="28"/>
          <w:szCs w:val="28"/>
          <w:lang w:val="uk-UA"/>
        </w:rPr>
        <w:t xml:space="preserve"> та управління персоналом</w:t>
      </w:r>
      <w:r w:rsidRPr="001C1AEA">
        <w:rPr>
          <w:rFonts w:ascii="Times New Roman" w:hAnsi="Times New Roman" w:cs="Times New Roman"/>
          <w:sz w:val="28"/>
          <w:szCs w:val="28"/>
        </w:rPr>
        <w:t>, яка супроводжує його під час поїздки.</w:t>
      </w:r>
    </w:p>
    <w:p w:rsidR="009B12C4" w:rsidRPr="001C1AEA" w:rsidRDefault="009B12C4" w:rsidP="000271A7">
      <w:pPr>
        <w:spacing w:after="0" w:line="240" w:lineRule="auto"/>
        <w:ind w:firstLine="709"/>
        <w:jc w:val="both"/>
        <w:rPr>
          <w:rFonts w:ascii="Times New Roman" w:hAnsi="Times New Roman" w:cs="Times New Roman"/>
          <w:sz w:val="28"/>
          <w:szCs w:val="28"/>
        </w:rPr>
      </w:pPr>
      <w:r w:rsidRPr="001C1AEA">
        <w:rPr>
          <w:rFonts w:ascii="Times New Roman" w:hAnsi="Times New Roman" w:cs="Times New Roman"/>
          <w:sz w:val="28"/>
          <w:szCs w:val="28"/>
        </w:rPr>
        <w:t>4.3. Протокол за результатами робочої поїздки  надсилається виконавцям.</w:t>
      </w:r>
    </w:p>
    <w:p w:rsidR="009B12C4" w:rsidRPr="001C1AEA" w:rsidRDefault="009B12C4" w:rsidP="000271A7">
      <w:pPr>
        <w:spacing w:after="0" w:line="240" w:lineRule="auto"/>
        <w:ind w:firstLine="709"/>
        <w:jc w:val="both"/>
        <w:rPr>
          <w:rFonts w:ascii="Times New Roman" w:hAnsi="Times New Roman" w:cs="Times New Roman"/>
          <w:sz w:val="28"/>
          <w:szCs w:val="28"/>
          <w:lang w:val="uk-UA"/>
        </w:rPr>
      </w:pPr>
      <w:r w:rsidRPr="001C1AEA">
        <w:rPr>
          <w:rFonts w:ascii="Times New Roman" w:hAnsi="Times New Roman" w:cs="Times New Roman"/>
          <w:sz w:val="28"/>
          <w:szCs w:val="28"/>
        </w:rPr>
        <w:t xml:space="preserve">4.4. Контроль за виконанням доручень, даних головою адміністрації в ході робочих поїздок, здійснюється заступниками голови, керівником апарату адміністрації (відповідно до розподілу обов’язків), моніторинг виконання – </w:t>
      </w:r>
      <w:r w:rsidR="005A13A3" w:rsidRPr="001C1AEA">
        <w:rPr>
          <w:rFonts w:ascii="Times New Roman" w:hAnsi="Times New Roman" w:cs="Times New Roman"/>
          <w:sz w:val="28"/>
          <w:szCs w:val="28"/>
          <w:lang w:val="uk-UA"/>
        </w:rPr>
        <w:t>загальним відділом</w:t>
      </w:r>
      <w:r w:rsidRPr="001C1AEA">
        <w:rPr>
          <w:rFonts w:ascii="Times New Roman" w:hAnsi="Times New Roman" w:cs="Times New Roman"/>
          <w:sz w:val="28"/>
          <w:szCs w:val="28"/>
        </w:rPr>
        <w:t>.</w:t>
      </w:r>
    </w:p>
    <w:p w:rsidR="001C1AEA" w:rsidRDefault="001C1AEA" w:rsidP="00B91484">
      <w:pPr>
        <w:spacing w:after="0" w:line="240" w:lineRule="auto"/>
        <w:rPr>
          <w:rFonts w:ascii="Times New Roman" w:hAnsi="Times New Roman" w:cs="Times New Roman"/>
          <w:color w:val="FF0000"/>
          <w:sz w:val="28"/>
          <w:szCs w:val="28"/>
          <w:lang w:val="uk-UA"/>
        </w:rPr>
      </w:pPr>
    </w:p>
    <w:p w:rsidR="009B12C4" w:rsidRPr="00C77FC3" w:rsidRDefault="009B12C4" w:rsidP="000271A7">
      <w:pPr>
        <w:spacing w:after="0" w:line="240" w:lineRule="auto"/>
        <w:ind w:hanging="40"/>
        <w:jc w:val="center"/>
        <w:rPr>
          <w:rFonts w:ascii="Times New Roman" w:hAnsi="Times New Roman" w:cs="Times New Roman"/>
          <w:sz w:val="28"/>
          <w:szCs w:val="28"/>
        </w:rPr>
      </w:pPr>
      <w:r w:rsidRPr="00C77FC3">
        <w:rPr>
          <w:rFonts w:ascii="Times New Roman" w:hAnsi="Times New Roman" w:cs="Times New Roman"/>
          <w:sz w:val="28"/>
          <w:szCs w:val="28"/>
        </w:rPr>
        <w:t>Розділ 16. Підготовка матеріалів до робочої поїздки</w:t>
      </w:r>
    </w:p>
    <w:p w:rsidR="009B12C4" w:rsidRPr="00C77FC3" w:rsidRDefault="009B12C4" w:rsidP="000271A7">
      <w:pPr>
        <w:spacing w:after="0" w:line="240" w:lineRule="auto"/>
        <w:ind w:hanging="40"/>
        <w:jc w:val="center"/>
        <w:rPr>
          <w:rFonts w:ascii="Times New Roman" w:hAnsi="Times New Roman" w:cs="Times New Roman"/>
          <w:sz w:val="28"/>
          <w:szCs w:val="28"/>
        </w:rPr>
      </w:pPr>
      <w:r w:rsidRPr="00C77FC3">
        <w:rPr>
          <w:rFonts w:ascii="Times New Roman" w:hAnsi="Times New Roman" w:cs="Times New Roman"/>
          <w:sz w:val="28"/>
          <w:szCs w:val="28"/>
        </w:rPr>
        <w:t>керівників Сумської обласної державної адміністрації в район</w:t>
      </w:r>
    </w:p>
    <w:p w:rsidR="009B12C4" w:rsidRPr="00C77FC3" w:rsidRDefault="009B12C4" w:rsidP="000271A7">
      <w:pPr>
        <w:spacing w:after="0" w:line="240" w:lineRule="auto"/>
        <w:ind w:hanging="40"/>
        <w:jc w:val="both"/>
        <w:rPr>
          <w:rFonts w:ascii="Times New Roman" w:hAnsi="Times New Roman" w:cs="Times New Roman"/>
          <w:sz w:val="12"/>
          <w:szCs w:val="12"/>
        </w:rPr>
      </w:pPr>
    </w:p>
    <w:p w:rsidR="009B12C4" w:rsidRPr="00C77FC3" w:rsidRDefault="009B12C4" w:rsidP="000271A7">
      <w:pPr>
        <w:spacing w:after="0" w:line="240" w:lineRule="auto"/>
        <w:ind w:firstLine="709"/>
        <w:jc w:val="both"/>
        <w:rPr>
          <w:rFonts w:ascii="Times New Roman" w:hAnsi="Times New Roman" w:cs="Times New Roman"/>
          <w:sz w:val="28"/>
          <w:szCs w:val="28"/>
        </w:rPr>
      </w:pPr>
      <w:r w:rsidRPr="00C77FC3">
        <w:rPr>
          <w:rFonts w:ascii="Times New Roman" w:hAnsi="Times New Roman" w:cs="Times New Roman"/>
          <w:sz w:val="28"/>
          <w:szCs w:val="28"/>
        </w:rPr>
        <w:t xml:space="preserve">1.1. Заступники голови, керівник апарату адміністрації відповідають за підготовку об’єктів відвідування та забезпечують надання до  </w:t>
      </w:r>
      <w:r w:rsidR="005A13A3" w:rsidRPr="00C77FC3">
        <w:rPr>
          <w:rFonts w:ascii="Times New Roman" w:hAnsi="Times New Roman" w:cs="Times New Roman"/>
          <w:sz w:val="28"/>
          <w:szCs w:val="28"/>
        </w:rPr>
        <w:t>відділ</w:t>
      </w:r>
      <w:r w:rsidR="005A13A3" w:rsidRPr="00C77FC3">
        <w:rPr>
          <w:rFonts w:ascii="Times New Roman" w:hAnsi="Times New Roman" w:cs="Times New Roman"/>
          <w:sz w:val="28"/>
          <w:szCs w:val="28"/>
          <w:lang w:val="uk-UA"/>
        </w:rPr>
        <w:t>у</w:t>
      </w:r>
      <w:r w:rsidR="005A13A3" w:rsidRPr="00C77FC3">
        <w:rPr>
          <w:rFonts w:ascii="Times New Roman" w:hAnsi="Times New Roman" w:cs="Times New Roman"/>
          <w:sz w:val="28"/>
          <w:szCs w:val="28"/>
        </w:rPr>
        <w:t xml:space="preserve"> організаційно</w:t>
      </w:r>
      <w:r w:rsidR="005A13A3" w:rsidRPr="00C77FC3">
        <w:rPr>
          <w:rFonts w:ascii="Times New Roman" w:hAnsi="Times New Roman" w:cs="Times New Roman"/>
          <w:sz w:val="28"/>
          <w:szCs w:val="28"/>
          <w:lang w:val="uk-UA"/>
        </w:rPr>
        <w:t>ї</w:t>
      </w:r>
      <w:r w:rsidR="005A13A3" w:rsidRPr="00C77FC3">
        <w:rPr>
          <w:rFonts w:ascii="Times New Roman" w:hAnsi="Times New Roman" w:cs="Times New Roman"/>
          <w:sz w:val="28"/>
          <w:szCs w:val="28"/>
        </w:rPr>
        <w:t xml:space="preserve"> роботи</w:t>
      </w:r>
      <w:r w:rsidR="005A13A3" w:rsidRPr="00C77FC3">
        <w:rPr>
          <w:rFonts w:ascii="Times New Roman" w:hAnsi="Times New Roman" w:cs="Times New Roman"/>
          <w:sz w:val="28"/>
          <w:szCs w:val="28"/>
          <w:lang w:val="uk-UA"/>
        </w:rPr>
        <w:t xml:space="preserve"> та управління персоналом</w:t>
      </w:r>
      <w:r w:rsidRPr="00C77FC3">
        <w:rPr>
          <w:rFonts w:ascii="Times New Roman" w:hAnsi="Times New Roman" w:cs="Times New Roman"/>
          <w:sz w:val="28"/>
          <w:szCs w:val="28"/>
        </w:rPr>
        <w:t xml:space="preserve"> завізованих ними матеріалів:</w:t>
      </w:r>
    </w:p>
    <w:p w:rsidR="009B12C4" w:rsidRPr="00C77FC3" w:rsidRDefault="009B12C4" w:rsidP="000271A7">
      <w:pPr>
        <w:spacing w:after="0" w:line="240" w:lineRule="auto"/>
        <w:ind w:firstLine="709"/>
        <w:jc w:val="both"/>
        <w:rPr>
          <w:rFonts w:ascii="Times New Roman" w:hAnsi="Times New Roman" w:cs="Times New Roman"/>
          <w:sz w:val="28"/>
          <w:szCs w:val="28"/>
        </w:rPr>
      </w:pPr>
      <w:r w:rsidRPr="00C77FC3">
        <w:rPr>
          <w:rFonts w:ascii="Times New Roman" w:hAnsi="Times New Roman" w:cs="Times New Roman"/>
          <w:sz w:val="28"/>
          <w:szCs w:val="28"/>
        </w:rPr>
        <w:t xml:space="preserve">1) довідки-характеристики на об’єкти з показниками </w:t>
      </w:r>
      <w:r w:rsidR="001C1AEA" w:rsidRPr="00C77FC3">
        <w:rPr>
          <w:rFonts w:ascii="Times New Roman" w:hAnsi="Times New Roman" w:cs="Times New Roman"/>
          <w:sz w:val="28"/>
          <w:szCs w:val="28"/>
        </w:rPr>
        <w:t xml:space="preserve">економічного </w:t>
      </w:r>
      <w:r w:rsidR="001C1AEA" w:rsidRPr="00C77FC3">
        <w:rPr>
          <w:rFonts w:ascii="Times New Roman" w:hAnsi="Times New Roman" w:cs="Times New Roman"/>
          <w:sz w:val="28"/>
          <w:szCs w:val="28"/>
          <w:lang w:val="uk-UA"/>
        </w:rPr>
        <w:t xml:space="preserve">і </w:t>
      </w:r>
      <w:r w:rsidRPr="00C77FC3">
        <w:rPr>
          <w:rFonts w:ascii="Times New Roman" w:hAnsi="Times New Roman" w:cs="Times New Roman"/>
          <w:sz w:val="28"/>
          <w:szCs w:val="28"/>
        </w:rPr>
        <w:t>соціально</w:t>
      </w:r>
      <w:r w:rsidR="001C1AEA" w:rsidRPr="00C77FC3">
        <w:rPr>
          <w:rFonts w:ascii="Times New Roman" w:hAnsi="Times New Roman" w:cs="Times New Roman"/>
          <w:sz w:val="28"/>
          <w:szCs w:val="28"/>
          <w:lang w:val="uk-UA"/>
        </w:rPr>
        <w:t>го</w:t>
      </w:r>
      <w:r w:rsidRPr="00C77FC3">
        <w:rPr>
          <w:rFonts w:ascii="Times New Roman" w:hAnsi="Times New Roman" w:cs="Times New Roman"/>
          <w:sz w:val="28"/>
          <w:szCs w:val="28"/>
        </w:rPr>
        <w:t xml:space="preserve"> розвитку та їх керівників; </w:t>
      </w:r>
    </w:p>
    <w:p w:rsidR="009B12C4" w:rsidRPr="00C77FC3" w:rsidRDefault="009B12C4" w:rsidP="000271A7">
      <w:pPr>
        <w:spacing w:after="0" w:line="240" w:lineRule="auto"/>
        <w:ind w:firstLine="709"/>
        <w:jc w:val="both"/>
        <w:rPr>
          <w:rFonts w:ascii="Times New Roman" w:hAnsi="Times New Roman" w:cs="Times New Roman"/>
          <w:sz w:val="28"/>
          <w:szCs w:val="28"/>
        </w:rPr>
      </w:pPr>
      <w:r w:rsidRPr="00C77FC3">
        <w:rPr>
          <w:rFonts w:ascii="Times New Roman" w:hAnsi="Times New Roman" w:cs="Times New Roman"/>
          <w:sz w:val="28"/>
          <w:szCs w:val="28"/>
        </w:rPr>
        <w:t xml:space="preserve">2) порядок відвідування об’єктів; </w:t>
      </w:r>
    </w:p>
    <w:p w:rsidR="009B12C4" w:rsidRPr="00C77FC3" w:rsidRDefault="009B12C4" w:rsidP="000271A7">
      <w:pPr>
        <w:spacing w:after="0" w:line="240" w:lineRule="auto"/>
        <w:ind w:firstLine="709"/>
        <w:jc w:val="both"/>
        <w:rPr>
          <w:rFonts w:ascii="Times New Roman" w:hAnsi="Times New Roman" w:cs="Times New Roman"/>
          <w:sz w:val="28"/>
          <w:szCs w:val="28"/>
        </w:rPr>
      </w:pPr>
      <w:r w:rsidRPr="00C77FC3">
        <w:rPr>
          <w:rFonts w:ascii="Times New Roman" w:hAnsi="Times New Roman" w:cs="Times New Roman"/>
          <w:sz w:val="28"/>
          <w:szCs w:val="28"/>
        </w:rPr>
        <w:t>3) проекти доручень за результатами візитів (при необхідності);</w:t>
      </w:r>
    </w:p>
    <w:p w:rsidR="009B12C4" w:rsidRPr="00C77FC3" w:rsidRDefault="009B12C4" w:rsidP="000271A7">
      <w:pPr>
        <w:spacing w:after="0" w:line="240" w:lineRule="auto"/>
        <w:ind w:firstLine="709"/>
        <w:jc w:val="both"/>
        <w:rPr>
          <w:rFonts w:ascii="Times New Roman" w:hAnsi="Times New Roman" w:cs="Times New Roman"/>
          <w:sz w:val="28"/>
          <w:szCs w:val="28"/>
        </w:rPr>
      </w:pPr>
      <w:r w:rsidRPr="00C77FC3">
        <w:rPr>
          <w:rFonts w:ascii="Times New Roman" w:hAnsi="Times New Roman" w:cs="Times New Roman"/>
          <w:sz w:val="28"/>
          <w:szCs w:val="28"/>
        </w:rPr>
        <w:t>4) тези виступів (у разі проведення урочистих заходів, нарад).</w:t>
      </w:r>
    </w:p>
    <w:p w:rsidR="009B12C4" w:rsidRPr="00C77FC3" w:rsidRDefault="009B12C4" w:rsidP="000271A7">
      <w:pPr>
        <w:spacing w:after="0" w:line="240" w:lineRule="auto"/>
        <w:ind w:firstLine="709"/>
        <w:jc w:val="both"/>
        <w:rPr>
          <w:rFonts w:ascii="Times New Roman" w:hAnsi="Times New Roman" w:cs="Times New Roman"/>
          <w:sz w:val="28"/>
          <w:szCs w:val="28"/>
        </w:rPr>
      </w:pPr>
      <w:r w:rsidRPr="00C77FC3">
        <w:rPr>
          <w:rFonts w:ascii="Times New Roman" w:hAnsi="Times New Roman" w:cs="Times New Roman"/>
          <w:sz w:val="28"/>
          <w:szCs w:val="28"/>
        </w:rPr>
        <w:lastRenderedPageBreak/>
        <w:t xml:space="preserve">1.2. Зазначені матеріали направляються   </w:t>
      </w:r>
      <w:r w:rsidR="005A13A3" w:rsidRPr="00C77FC3">
        <w:rPr>
          <w:rFonts w:ascii="Times New Roman" w:hAnsi="Times New Roman" w:cs="Times New Roman"/>
          <w:sz w:val="28"/>
          <w:szCs w:val="28"/>
        </w:rPr>
        <w:t>відділ</w:t>
      </w:r>
      <w:r w:rsidR="005A13A3" w:rsidRPr="00C77FC3">
        <w:rPr>
          <w:rFonts w:ascii="Times New Roman" w:hAnsi="Times New Roman" w:cs="Times New Roman"/>
          <w:sz w:val="28"/>
          <w:szCs w:val="28"/>
          <w:lang w:val="uk-UA"/>
        </w:rPr>
        <w:t>ом</w:t>
      </w:r>
      <w:r w:rsidR="005A13A3" w:rsidRPr="00C77FC3">
        <w:rPr>
          <w:rFonts w:ascii="Times New Roman" w:hAnsi="Times New Roman" w:cs="Times New Roman"/>
          <w:sz w:val="28"/>
          <w:szCs w:val="28"/>
        </w:rPr>
        <w:t xml:space="preserve"> організаційно</w:t>
      </w:r>
      <w:r w:rsidR="005A13A3" w:rsidRPr="00C77FC3">
        <w:rPr>
          <w:rFonts w:ascii="Times New Roman" w:hAnsi="Times New Roman" w:cs="Times New Roman"/>
          <w:sz w:val="28"/>
          <w:szCs w:val="28"/>
          <w:lang w:val="uk-UA"/>
        </w:rPr>
        <w:t>ї</w:t>
      </w:r>
      <w:r w:rsidR="005A13A3" w:rsidRPr="00C77FC3">
        <w:rPr>
          <w:rFonts w:ascii="Times New Roman" w:hAnsi="Times New Roman" w:cs="Times New Roman"/>
          <w:sz w:val="28"/>
          <w:szCs w:val="28"/>
        </w:rPr>
        <w:t xml:space="preserve"> роботи</w:t>
      </w:r>
      <w:r w:rsidR="005A13A3" w:rsidRPr="00C77FC3">
        <w:rPr>
          <w:rFonts w:ascii="Times New Roman" w:hAnsi="Times New Roman" w:cs="Times New Roman"/>
          <w:sz w:val="28"/>
          <w:szCs w:val="28"/>
          <w:lang w:val="uk-UA"/>
        </w:rPr>
        <w:t xml:space="preserve"> та управління персоналом</w:t>
      </w:r>
      <w:r w:rsidRPr="00C77FC3">
        <w:rPr>
          <w:rFonts w:ascii="Times New Roman" w:hAnsi="Times New Roman" w:cs="Times New Roman"/>
          <w:sz w:val="28"/>
          <w:szCs w:val="28"/>
        </w:rPr>
        <w:t xml:space="preserve"> до організаційного відділу  апарату Сумської обласної державної адміністрації. </w:t>
      </w:r>
    </w:p>
    <w:p w:rsidR="000271A7" w:rsidRPr="00C77FC3" w:rsidRDefault="009B12C4" w:rsidP="008D5B2C">
      <w:pPr>
        <w:pStyle w:val="31"/>
      </w:pPr>
      <w:r w:rsidRPr="00C77FC3">
        <w:t>1.3.</w:t>
      </w:r>
      <w:r w:rsidR="008D5B2C" w:rsidRPr="00C77FC3">
        <w:t xml:space="preserve"> В</w:t>
      </w:r>
      <w:r w:rsidR="005A13A3" w:rsidRPr="00C77FC3">
        <w:t xml:space="preserve">ідділ організаційної роботи та управління персоналом </w:t>
      </w:r>
      <w:r w:rsidRPr="00C77FC3">
        <w:t xml:space="preserve">опрацьовує матеріали робочої поїздки, готує план її проведення, погоджує його із  керівником апарату адміністрації та передає на затвердження голові адміністрації. Після затвердження зазначений план направляється </w:t>
      </w:r>
      <w:r w:rsidR="008D5B2C" w:rsidRPr="00C77FC3">
        <w:t>відділом організаційної роботи та управління персоналом</w:t>
      </w:r>
      <w:r w:rsidRPr="00C77FC3">
        <w:t xml:space="preserve"> відповідальним за виконання заходів.</w:t>
      </w:r>
    </w:p>
    <w:p w:rsidR="0029131C" w:rsidRPr="00C77FC3" w:rsidRDefault="0029131C" w:rsidP="008D5B2C">
      <w:pPr>
        <w:spacing w:after="0" w:line="240" w:lineRule="auto"/>
        <w:rPr>
          <w:rFonts w:ascii="Times New Roman" w:hAnsi="Times New Roman" w:cs="Times New Roman"/>
          <w:sz w:val="28"/>
          <w:szCs w:val="28"/>
          <w:lang w:val="uk-UA"/>
        </w:rPr>
      </w:pPr>
    </w:p>
    <w:p w:rsidR="0029131C" w:rsidRPr="00C77FC3" w:rsidRDefault="0029131C" w:rsidP="000271A7">
      <w:pPr>
        <w:spacing w:after="0" w:line="240" w:lineRule="auto"/>
        <w:jc w:val="center"/>
        <w:rPr>
          <w:rFonts w:ascii="Times New Roman" w:hAnsi="Times New Roman" w:cs="Times New Roman"/>
          <w:sz w:val="28"/>
          <w:szCs w:val="28"/>
          <w:lang w:val="uk-UA"/>
        </w:rPr>
      </w:pPr>
    </w:p>
    <w:p w:rsidR="009B12C4" w:rsidRPr="00C77FC3" w:rsidRDefault="009B12C4" w:rsidP="000271A7">
      <w:pPr>
        <w:spacing w:after="0" w:line="240" w:lineRule="auto"/>
        <w:jc w:val="center"/>
        <w:rPr>
          <w:rFonts w:ascii="Times New Roman" w:hAnsi="Times New Roman" w:cs="Times New Roman"/>
          <w:sz w:val="28"/>
          <w:szCs w:val="28"/>
        </w:rPr>
      </w:pPr>
      <w:r w:rsidRPr="00C77FC3">
        <w:rPr>
          <w:rFonts w:ascii="Times New Roman" w:hAnsi="Times New Roman" w:cs="Times New Roman"/>
          <w:sz w:val="28"/>
          <w:szCs w:val="28"/>
        </w:rPr>
        <w:t>Розділ 17. Організація перевірок роботи органів державної</w:t>
      </w:r>
    </w:p>
    <w:p w:rsidR="009B12C4" w:rsidRPr="00C77FC3" w:rsidRDefault="009B12C4" w:rsidP="000271A7">
      <w:pPr>
        <w:spacing w:after="0" w:line="240" w:lineRule="auto"/>
        <w:jc w:val="center"/>
        <w:rPr>
          <w:rFonts w:ascii="Times New Roman" w:hAnsi="Times New Roman" w:cs="Times New Roman"/>
          <w:sz w:val="28"/>
          <w:szCs w:val="28"/>
        </w:rPr>
      </w:pPr>
      <w:r w:rsidRPr="00C77FC3">
        <w:rPr>
          <w:rFonts w:ascii="Times New Roman" w:hAnsi="Times New Roman" w:cs="Times New Roman"/>
          <w:sz w:val="28"/>
          <w:szCs w:val="28"/>
        </w:rPr>
        <w:t xml:space="preserve">виконавчої влади та виконавчих органів місцевого </w:t>
      </w:r>
    </w:p>
    <w:p w:rsidR="009B12C4" w:rsidRPr="00C77FC3" w:rsidRDefault="009B12C4" w:rsidP="000271A7">
      <w:pPr>
        <w:spacing w:after="0" w:line="240" w:lineRule="auto"/>
        <w:jc w:val="center"/>
        <w:rPr>
          <w:rFonts w:ascii="Times New Roman" w:hAnsi="Times New Roman" w:cs="Times New Roman"/>
          <w:sz w:val="28"/>
          <w:szCs w:val="28"/>
          <w:lang w:val="uk-UA"/>
        </w:rPr>
      </w:pPr>
      <w:r w:rsidRPr="00C77FC3">
        <w:rPr>
          <w:rFonts w:ascii="Times New Roman" w:hAnsi="Times New Roman" w:cs="Times New Roman"/>
          <w:sz w:val="28"/>
          <w:szCs w:val="28"/>
        </w:rPr>
        <w:t>самоврядування району</w:t>
      </w:r>
    </w:p>
    <w:p w:rsidR="000271A7" w:rsidRPr="00C77FC3" w:rsidRDefault="000271A7" w:rsidP="000271A7">
      <w:pPr>
        <w:spacing w:after="0" w:line="240" w:lineRule="auto"/>
        <w:jc w:val="center"/>
        <w:rPr>
          <w:rFonts w:ascii="Times New Roman" w:hAnsi="Times New Roman" w:cs="Times New Roman"/>
          <w:sz w:val="28"/>
          <w:szCs w:val="28"/>
          <w:lang w:val="uk-UA"/>
        </w:rPr>
      </w:pPr>
    </w:p>
    <w:p w:rsidR="009B12C4" w:rsidRPr="00C77FC3" w:rsidRDefault="009B12C4" w:rsidP="000271A7">
      <w:pPr>
        <w:spacing w:line="240" w:lineRule="auto"/>
        <w:jc w:val="center"/>
        <w:rPr>
          <w:rFonts w:ascii="Times New Roman" w:hAnsi="Times New Roman" w:cs="Times New Roman"/>
          <w:sz w:val="28"/>
          <w:szCs w:val="28"/>
          <w:lang w:val="uk-UA"/>
        </w:rPr>
      </w:pPr>
      <w:r w:rsidRPr="00C77FC3">
        <w:rPr>
          <w:rFonts w:ascii="Times New Roman" w:hAnsi="Times New Roman" w:cs="Times New Roman"/>
          <w:sz w:val="28"/>
          <w:szCs w:val="28"/>
        </w:rPr>
        <w:t>Параграф 1. Планування перевірок роботи органів виконавчої влади</w:t>
      </w:r>
    </w:p>
    <w:p w:rsidR="009B12C4" w:rsidRPr="00C77FC3" w:rsidRDefault="009B12C4" w:rsidP="000271A7">
      <w:pPr>
        <w:spacing w:line="240" w:lineRule="auto"/>
        <w:ind w:firstLine="720"/>
        <w:jc w:val="both"/>
        <w:rPr>
          <w:rFonts w:ascii="Times New Roman" w:hAnsi="Times New Roman" w:cs="Times New Roman"/>
          <w:sz w:val="28"/>
          <w:szCs w:val="28"/>
          <w:lang w:val="uk-UA"/>
        </w:rPr>
      </w:pPr>
      <w:r w:rsidRPr="00C77FC3">
        <w:rPr>
          <w:rFonts w:ascii="Times New Roman" w:hAnsi="Times New Roman" w:cs="Times New Roman"/>
          <w:sz w:val="28"/>
          <w:szCs w:val="28"/>
          <w:lang w:val="uk-UA"/>
        </w:rPr>
        <w:t>1.1.</w:t>
      </w:r>
      <w:r w:rsidRPr="00C77FC3">
        <w:rPr>
          <w:rFonts w:ascii="Times New Roman" w:hAnsi="Times New Roman" w:cs="Times New Roman"/>
          <w:sz w:val="28"/>
          <w:szCs w:val="28"/>
        </w:rPr>
        <w:t> </w:t>
      </w:r>
      <w:r w:rsidRPr="00C77FC3">
        <w:rPr>
          <w:rFonts w:ascii="Times New Roman" w:hAnsi="Times New Roman" w:cs="Times New Roman"/>
          <w:sz w:val="28"/>
          <w:szCs w:val="28"/>
          <w:lang w:val="uk-UA"/>
        </w:rPr>
        <w:t xml:space="preserve">Перевірки (вивчення) роботи структурних підрозділів адміністрації, територіальних підрозділів центральних органів виконавчої влади в районі, виконкомів сільських </w:t>
      </w:r>
      <w:r w:rsidR="000271A7" w:rsidRPr="00C77FC3">
        <w:rPr>
          <w:rFonts w:ascii="Times New Roman" w:hAnsi="Times New Roman" w:cs="Times New Roman"/>
          <w:sz w:val="28"/>
          <w:szCs w:val="28"/>
          <w:lang w:val="uk-UA"/>
        </w:rPr>
        <w:t>та</w:t>
      </w:r>
      <w:r w:rsidRPr="00C77FC3">
        <w:rPr>
          <w:rFonts w:ascii="Times New Roman" w:hAnsi="Times New Roman" w:cs="Times New Roman"/>
          <w:sz w:val="28"/>
          <w:szCs w:val="28"/>
          <w:lang w:val="uk-UA"/>
        </w:rPr>
        <w:t xml:space="preserve"> селищних рад здійснюються згідно з планом роботи адміністрації, за дорученням керівництва адміністрації або на виконання визначених документів як комплексно, так і з окремого питання.</w:t>
      </w:r>
    </w:p>
    <w:p w:rsidR="009B12C4" w:rsidRPr="00C77FC3" w:rsidRDefault="009B12C4" w:rsidP="000271A7">
      <w:pPr>
        <w:spacing w:after="0" w:line="240" w:lineRule="auto"/>
        <w:jc w:val="center"/>
        <w:rPr>
          <w:rFonts w:ascii="Times New Roman" w:hAnsi="Times New Roman" w:cs="Times New Roman"/>
          <w:sz w:val="28"/>
          <w:szCs w:val="28"/>
        </w:rPr>
      </w:pPr>
      <w:r w:rsidRPr="00C77FC3">
        <w:rPr>
          <w:rFonts w:ascii="Times New Roman" w:hAnsi="Times New Roman" w:cs="Times New Roman"/>
          <w:sz w:val="28"/>
          <w:szCs w:val="28"/>
        </w:rPr>
        <w:t xml:space="preserve">Параграф 2. Організація перевірок роботи </w:t>
      </w:r>
    </w:p>
    <w:p w:rsidR="009B12C4" w:rsidRPr="00C77FC3" w:rsidRDefault="009B12C4" w:rsidP="000271A7">
      <w:pPr>
        <w:spacing w:after="0" w:line="240" w:lineRule="auto"/>
        <w:jc w:val="center"/>
        <w:rPr>
          <w:sz w:val="28"/>
          <w:szCs w:val="28"/>
        </w:rPr>
      </w:pPr>
      <w:r w:rsidRPr="00C77FC3">
        <w:rPr>
          <w:rFonts w:ascii="Times New Roman" w:hAnsi="Times New Roman" w:cs="Times New Roman"/>
          <w:sz w:val="28"/>
          <w:szCs w:val="28"/>
        </w:rPr>
        <w:t>виконавчих органів місцевого самоврядування</w:t>
      </w:r>
    </w:p>
    <w:p w:rsidR="009B12C4" w:rsidRPr="00C77FC3" w:rsidRDefault="009B12C4" w:rsidP="009B12C4">
      <w:pPr>
        <w:spacing w:line="240" w:lineRule="auto"/>
        <w:ind w:firstLine="709"/>
        <w:rPr>
          <w:sz w:val="12"/>
          <w:szCs w:val="12"/>
        </w:rPr>
      </w:pPr>
    </w:p>
    <w:p w:rsidR="009B12C4" w:rsidRDefault="009B12C4" w:rsidP="00213153">
      <w:pPr>
        <w:spacing w:line="240" w:lineRule="auto"/>
        <w:ind w:firstLine="709"/>
        <w:jc w:val="both"/>
        <w:rPr>
          <w:rFonts w:ascii="Times New Roman" w:hAnsi="Times New Roman" w:cs="Times New Roman"/>
          <w:color w:val="FF0000"/>
          <w:sz w:val="28"/>
          <w:szCs w:val="28"/>
          <w:lang w:val="uk-UA"/>
        </w:rPr>
      </w:pPr>
      <w:r w:rsidRPr="00C77FC3">
        <w:rPr>
          <w:rFonts w:ascii="Times New Roman" w:hAnsi="Times New Roman" w:cs="Times New Roman"/>
          <w:sz w:val="28"/>
          <w:szCs w:val="28"/>
        </w:rPr>
        <w:t>2.1. Організація перевірок роботи виконавчих органів місцевого самоврядування щодо здійснення ними делегованих повноважень органів виконавчої влади здійснюється згідно з чинним законодавством.</w:t>
      </w:r>
    </w:p>
    <w:p w:rsidR="008D5B2C" w:rsidRPr="00E174DA" w:rsidRDefault="008D5B2C" w:rsidP="00213153">
      <w:pPr>
        <w:spacing w:line="240" w:lineRule="auto"/>
        <w:ind w:firstLine="709"/>
        <w:jc w:val="both"/>
        <w:rPr>
          <w:rFonts w:ascii="Times New Roman" w:hAnsi="Times New Roman" w:cs="Times New Roman"/>
          <w:sz w:val="28"/>
          <w:szCs w:val="28"/>
          <w:lang w:val="uk-UA"/>
        </w:rPr>
      </w:pPr>
    </w:p>
    <w:p w:rsidR="009B12C4" w:rsidRPr="00E174DA" w:rsidRDefault="009B12C4" w:rsidP="00213153">
      <w:pPr>
        <w:spacing w:line="240" w:lineRule="auto"/>
        <w:jc w:val="center"/>
        <w:rPr>
          <w:rFonts w:ascii="Times New Roman" w:hAnsi="Times New Roman" w:cs="Times New Roman"/>
          <w:sz w:val="28"/>
          <w:szCs w:val="28"/>
          <w:lang w:val="uk-UA"/>
        </w:rPr>
      </w:pPr>
      <w:r w:rsidRPr="00E174DA">
        <w:rPr>
          <w:rFonts w:ascii="Times New Roman" w:hAnsi="Times New Roman" w:cs="Times New Roman"/>
          <w:sz w:val="28"/>
          <w:szCs w:val="28"/>
          <w:lang w:val="uk-UA"/>
        </w:rPr>
        <w:t>Параграф 3. Організація проведення комплексних перевірок</w:t>
      </w:r>
    </w:p>
    <w:p w:rsidR="00C77FC3" w:rsidRPr="00E174DA" w:rsidRDefault="009B12C4" w:rsidP="00C77FC3">
      <w:pPr>
        <w:spacing w:line="240" w:lineRule="auto"/>
        <w:ind w:firstLine="709"/>
        <w:jc w:val="both"/>
        <w:rPr>
          <w:rFonts w:ascii="Times New Roman" w:hAnsi="Times New Roman" w:cs="Times New Roman"/>
          <w:sz w:val="28"/>
          <w:szCs w:val="28"/>
          <w:lang w:val="uk-UA"/>
        </w:rPr>
      </w:pPr>
      <w:r w:rsidRPr="00E174DA">
        <w:rPr>
          <w:rFonts w:ascii="Times New Roman" w:hAnsi="Times New Roman" w:cs="Times New Roman"/>
          <w:sz w:val="28"/>
          <w:szCs w:val="28"/>
          <w:lang w:val="uk-UA"/>
        </w:rPr>
        <w:t>3.1.</w:t>
      </w:r>
      <w:r w:rsidRPr="00E174DA">
        <w:rPr>
          <w:rFonts w:ascii="Times New Roman" w:hAnsi="Times New Roman" w:cs="Times New Roman"/>
          <w:sz w:val="28"/>
          <w:szCs w:val="28"/>
        </w:rPr>
        <w:t> </w:t>
      </w:r>
      <w:r w:rsidRPr="00E174DA">
        <w:rPr>
          <w:rFonts w:ascii="Times New Roman" w:hAnsi="Times New Roman" w:cs="Times New Roman"/>
          <w:sz w:val="28"/>
          <w:szCs w:val="28"/>
          <w:lang w:val="uk-UA"/>
        </w:rPr>
        <w:t xml:space="preserve">Для здійснення комплексних перевірок роботи структурних підрозділів адміністрації, територіальних підрозділів центральних органів виконавчої влади в районі (з питань реалізації повноважень адміністрації), </w:t>
      </w:r>
    </w:p>
    <w:p w:rsidR="00C77FC3" w:rsidRPr="00E174DA" w:rsidRDefault="009B12C4" w:rsidP="00C77FC3">
      <w:pPr>
        <w:spacing w:after="0" w:line="240" w:lineRule="auto"/>
        <w:jc w:val="both"/>
        <w:rPr>
          <w:rFonts w:ascii="Times New Roman" w:hAnsi="Times New Roman" w:cs="Times New Roman"/>
          <w:sz w:val="28"/>
          <w:szCs w:val="28"/>
          <w:lang w:val="uk-UA"/>
        </w:rPr>
      </w:pPr>
      <w:r w:rsidRPr="00E174DA">
        <w:rPr>
          <w:rFonts w:ascii="Times New Roman" w:hAnsi="Times New Roman" w:cs="Times New Roman"/>
          <w:sz w:val="28"/>
          <w:szCs w:val="28"/>
          <w:lang w:val="uk-UA"/>
        </w:rPr>
        <w:t xml:space="preserve"> виконавчих органів місцевого самоврядування (з питань виконання делегованих повноважень органів виконавчої влади) за дорученням відповідного заступника голови, керівника апарату готується проект розпорядження голови адміністрації, яким створюється робоча група та визначається мета, завдання і терміни перевірки.</w:t>
      </w:r>
    </w:p>
    <w:p w:rsidR="00213153" w:rsidRDefault="00C77FC3" w:rsidP="00C77FC3">
      <w:pPr>
        <w:spacing w:after="0" w:line="240" w:lineRule="auto"/>
        <w:jc w:val="both"/>
        <w:rPr>
          <w:rFonts w:ascii="Times New Roman" w:hAnsi="Times New Roman" w:cs="Times New Roman"/>
          <w:sz w:val="28"/>
          <w:szCs w:val="28"/>
          <w:lang w:val="uk-UA"/>
        </w:rPr>
      </w:pPr>
      <w:r w:rsidRPr="00E174DA">
        <w:rPr>
          <w:rFonts w:ascii="Times New Roman" w:hAnsi="Times New Roman" w:cs="Times New Roman"/>
          <w:sz w:val="28"/>
          <w:szCs w:val="28"/>
          <w:lang w:val="uk-UA"/>
        </w:rPr>
        <w:t xml:space="preserve">        </w:t>
      </w:r>
      <w:r w:rsidR="009B12C4" w:rsidRPr="00E174DA">
        <w:rPr>
          <w:rFonts w:ascii="Times New Roman" w:hAnsi="Times New Roman" w:cs="Times New Roman"/>
          <w:sz w:val="28"/>
          <w:szCs w:val="28"/>
          <w:lang w:val="uk-UA"/>
        </w:rPr>
        <w:t>3.2.</w:t>
      </w:r>
      <w:r w:rsidR="009B12C4" w:rsidRPr="00E174DA">
        <w:rPr>
          <w:rFonts w:ascii="Times New Roman" w:hAnsi="Times New Roman" w:cs="Times New Roman"/>
          <w:sz w:val="28"/>
          <w:szCs w:val="28"/>
        </w:rPr>
        <w:t> </w:t>
      </w:r>
      <w:r w:rsidR="009B12C4" w:rsidRPr="00E174DA">
        <w:rPr>
          <w:rFonts w:ascii="Times New Roman" w:hAnsi="Times New Roman" w:cs="Times New Roman"/>
          <w:sz w:val="28"/>
          <w:szCs w:val="28"/>
          <w:lang w:val="uk-UA"/>
        </w:rPr>
        <w:t>У п’ятиденний термін після закінчення комплексної перевірки, або в інший термін визначений розпорядженням голови адміністрації, члени ро</w:t>
      </w:r>
      <w:r w:rsidRPr="00E174DA">
        <w:rPr>
          <w:rFonts w:ascii="Times New Roman" w:hAnsi="Times New Roman" w:cs="Times New Roman"/>
          <w:sz w:val="28"/>
          <w:szCs w:val="28"/>
          <w:lang w:val="uk-UA"/>
        </w:rPr>
        <w:t>бочої групи подають її керівникові</w:t>
      </w:r>
      <w:r w:rsidR="009B12C4" w:rsidRPr="00E174DA">
        <w:rPr>
          <w:rFonts w:ascii="Times New Roman" w:hAnsi="Times New Roman" w:cs="Times New Roman"/>
          <w:sz w:val="28"/>
          <w:szCs w:val="28"/>
          <w:lang w:val="uk-UA"/>
        </w:rPr>
        <w:t xml:space="preserve"> підписані аналітичні довідки за напрямками вивчення стану справ обсягом не більше 2-3</w:t>
      </w:r>
      <w:r w:rsidR="009B12C4" w:rsidRPr="00E174DA">
        <w:rPr>
          <w:rFonts w:ascii="Times New Roman" w:hAnsi="Times New Roman" w:cs="Times New Roman"/>
          <w:sz w:val="28"/>
          <w:szCs w:val="28"/>
        </w:rPr>
        <w:t> </w:t>
      </w:r>
      <w:r w:rsidR="009B12C4" w:rsidRPr="00E174DA">
        <w:rPr>
          <w:rFonts w:ascii="Times New Roman" w:hAnsi="Times New Roman" w:cs="Times New Roman"/>
          <w:sz w:val="28"/>
          <w:szCs w:val="28"/>
          <w:lang w:val="uk-UA"/>
        </w:rPr>
        <w:t xml:space="preserve">сторінок. </w:t>
      </w:r>
    </w:p>
    <w:p w:rsidR="00B91484" w:rsidRDefault="00B91484" w:rsidP="00C77FC3">
      <w:pPr>
        <w:spacing w:after="0" w:line="240" w:lineRule="auto"/>
        <w:jc w:val="both"/>
        <w:rPr>
          <w:rFonts w:ascii="Times New Roman" w:hAnsi="Times New Roman" w:cs="Times New Roman"/>
          <w:sz w:val="28"/>
          <w:szCs w:val="28"/>
          <w:lang w:val="uk-UA"/>
        </w:rPr>
      </w:pPr>
    </w:p>
    <w:p w:rsidR="00B91484" w:rsidRDefault="00B91484" w:rsidP="00C77FC3">
      <w:pPr>
        <w:spacing w:after="0" w:line="240" w:lineRule="auto"/>
        <w:jc w:val="both"/>
        <w:rPr>
          <w:rFonts w:ascii="Times New Roman" w:hAnsi="Times New Roman" w:cs="Times New Roman"/>
          <w:sz w:val="28"/>
          <w:szCs w:val="28"/>
          <w:lang w:val="uk-UA"/>
        </w:rPr>
      </w:pPr>
    </w:p>
    <w:p w:rsidR="00B91484" w:rsidRPr="00E174DA" w:rsidRDefault="00B91484" w:rsidP="00C77FC3">
      <w:pPr>
        <w:spacing w:after="0" w:line="240" w:lineRule="auto"/>
        <w:jc w:val="both"/>
        <w:rPr>
          <w:rFonts w:ascii="Times New Roman" w:hAnsi="Times New Roman" w:cs="Times New Roman"/>
          <w:sz w:val="28"/>
          <w:szCs w:val="28"/>
          <w:lang w:val="uk-UA"/>
        </w:rPr>
      </w:pPr>
    </w:p>
    <w:p w:rsidR="009B12C4" w:rsidRPr="00E174DA" w:rsidRDefault="009B12C4" w:rsidP="00213153">
      <w:pPr>
        <w:spacing w:after="0" w:line="240" w:lineRule="auto"/>
        <w:ind w:firstLine="709"/>
        <w:jc w:val="both"/>
        <w:rPr>
          <w:rFonts w:ascii="Times New Roman" w:hAnsi="Times New Roman" w:cs="Times New Roman"/>
          <w:sz w:val="28"/>
          <w:szCs w:val="28"/>
          <w:lang w:val="uk-UA"/>
        </w:rPr>
      </w:pPr>
      <w:r w:rsidRPr="00E174DA">
        <w:rPr>
          <w:rFonts w:ascii="Times New Roman" w:hAnsi="Times New Roman" w:cs="Times New Roman"/>
          <w:sz w:val="28"/>
          <w:szCs w:val="28"/>
          <w:lang w:val="uk-UA"/>
        </w:rPr>
        <w:lastRenderedPageBreak/>
        <w:t>3.3.</w:t>
      </w:r>
      <w:r w:rsidRPr="00E174DA">
        <w:rPr>
          <w:rFonts w:ascii="Times New Roman" w:hAnsi="Times New Roman" w:cs="Times New Roman"/>
          <w:sz w:val="28"/>
          <w:szCs w:val="28"/>
        </w:rPr>
        <w:t> </w:t>
      </w:r>
      <w:r w:rsidRPr="00E174DA">
        <w:rPr>
          <w:rFonts w:ascii="Times New Roman" w:hAnsi="Times New Roman" w:cs="Times New Roman"/>
          <w:sz w:val="28"/>
          <w:szCs w:val="28"/>
          <w:lang w:val="uk-UA"/>
        </w:rPr>
        <w:t>Довідка обов’язково повинна містити:</w:t>
      </w:r>
    </w:p>
    <w:p w:rsidR="009B12C4" w:rsidRPr="00E174DA" w:rsidRDefault="009B12C4" w:rsidP="00213153">
      <w:pPr>
        <w:pStyle w:val="ad"/>
        <w:jc w:val="both"/>
      </w:pPr>
      <w:r w:rsidRPr="00E174DA">
        <w:t>1) висвітлення роботи органу відповідно до законів України, нормативно-правових актів Президента України, Кабінету Міністрів України, розпоряджень і доручень голів обласної і районної адміністрацій;</w:t>
      </w:r>
    </w:p>
    <w:p w:rsidR="009B12C4" w:rsidRPr="00E174DA" w:rsidRDefault="009B12C4" w:rsidP="009B12C4">
      <w:pPr>
        <w:pStyle w:val="ad"/>
        <w:jc w:val="both"/>
      </w:pPr>
      <w:r w:rsidRPr="00E174DA">
        <w:t>2) конкретні приклади про діяльність перевіреного органу, персональну участь посадових осіб в організації тієї чи іншої роботи;</w:t>
      </w:r>
    </w:p>
    <w:p w:rsidR="009B12C4" w:rsidRPr="00E174DA" w:rsidRDefault="009B12C4" w:rsidP="009B12C4">
      <w:pPr>
        <w:pStyle w:val="ad"/>
        <w:jc w:val="both"/>
      </w:pPr>
      <w:r w:rsidRPr="00E174DA">
        <w:t>3) оцінку стану справ у відповідній галузі;</w:t>
      </w:r>
    </w:p>
    <w:p w:rsidR="009B12C4" w:rsidRPr="00E174DA" w:rsidRDefault="009B12C4" w:rsidP="009B12C4">
      <w:pPr>
        <w:pStyle w:val="ad"/>
        <w:jc w:val="both"/>
      </w:pPr>
      <w:r w:rsidRPr="00E174DA">
        <w:t>4) подання цифрового матеріалу в порівнянні з показниками за попередні періоди, середньостатистичними тощо;</w:t>
      </w:r>
    </w:p>
    <w:p w:rsidR="009B12C4" w:rsidRPr="00E174DA" w:rsidRDefault="009B12C4" w:rsidP="009B12C4">
      <w:pPr>
        <w:pStyle w:val="ad"/>
        <w:jc w:val="both"/>
      </w:pPr>
      <w:r w:rsidRPr="00E174DA">
        <w:t>5) конкретні пропозиції щодо покращення ситуації.</w:t>
      </w:r>
    </w:p>
    <w:p w:rsidR="009B12C4" w:rsidRPr="00E174DA" w:rsidRDefault="009B12C4" w:rsidP="00213153">
      <w:pPr>
        <w:spacing w:after="0" w:line="240" w:lineRule="auto"/>
        <w:ind w:firstLine="709"/>
        <w:jc w:val="both"/>
        <w:rPr>
          <w:rFonts w:ascii="Times New Roman" w:hAnsi="Times New Roman" w:cs="Times New Roman"/>
          <w:sz w:val="28"/>
          <w:szCs w:val="28"/>
        </w:rPr>
      </w:pPr>
      <w:r w:rsidRPr="00E174DA">
        <w:rPr>
          <w:rFonts w:ascii="Times New Roman" w:hAnsi="Times New Roman" w:cs="Times New Roman"/>
          <w:sz w:val="28"/>
          <w:szCs w:val="28"/>
          <w:lang w:val="uk-UA"/>
        </w:rPr>
        <w:t>3.4.</w:t>
      </w:r>
      <w:r w:rsidRPr="00E174DA">
        <w:rPr>
          <w:rFonts w:ascii="Times New Roman" w:hAnsi="Times New Roman" w:cs="Times New Roman"/>
          <w:sz w:val="28"/>
          <w:szCs w:val="28"/>
        </w:rPr>
        <w:t> </w:t>
      </w:r>
      <w:r w:rsidRPr="00E174DA">
        <w:rPr>
          <w:rFonts w:ascii="Times New Roman" w:hAnsi="Times New Roman" w:cs="Times New Roman"/>
          <w:sz w:val="28"/>
          <w:szCs w:val="28"/>
          <w:lang w:val="uk-UA"/>
        </w:rPr>
        <w:t xml:space="preserve">Керівник робочої групи організовує узагальнення матеріалів та підготовку </w:t>
      </w:r>
      <w:r w:rsidR="00E174DA" w:rsidRPr="00E174DA">
        <w:rPr>
          <w:rFonts w:ascii="Times New Roman" w:hAnsi="Times New Roman" w:cs="Times New Roman"/>
          <w:sz w:val="28"/>
          <w:szCs w:val="28"/>
          <w:lang w:val="uk-UA"/>
        </w:rPr>
        <w:t>акт</w:t>
      </w:r>
      <w:r w:rsidRPr="00E174DA">
        <w:rPr>
          <w:rFonts w:ascii="Times New Roman" w:hAnsi="Times New Roman" w:cs="Times New Roman"/>
          <w:sz w:val="28"/>
          <w:szCs w:val="28"/>
          <w:lang w:val="uk-UA"/>
        </w:rPr>
        <w:t xml:space="preserve"> голові адміністрації за результатами комплексної перевірки. </w:t>
      </w:r>
      <w:r w:rsidR="00E174DA" w:rsidRPr="00E174DA">
        <w:rPr>
          <w:rFonts w:ascii="Times New Roman" w:hAnsi="Times New Roman" w:cs="Times New Roman"/>
          <w:sz w:val="28"/>
          <w:szCs w:val="28"/>
          <w:lang w:val="uk-UA"/>
        </w:rPr>
        <w:t xml:space="preserve">Акт </w:t>
      </w:r>
      <w:r w:rsidRPr="00E174DA">
        <w:rPr>
          <w:rFonts w:ascii="Times New Roman" w:hAnsi="Times New Roman" w:cs="Times New Roman"/>
          <w:sz w:val="28"/>
          <w:szCs w:val="28"/>
        </w:rPr>
        <w:t xml:space="preserve"> складається у двох примірниках: перший  подається голові адміністрації, другий – органу, що перевіряли. </w:t>
      </w:r>
    </w:p>
    <w:p w:rsidR="009B12C4" w:rsidRPr="00E174DA" w:rsidRDefault="009B12C4" w:rsidP="00213153">
      <w:pPr>
        <w:pStyle w:val="31"/>
      </w:pPr>
      <w:r w:rsidRPr="00E174DA">
        <w:t>3.5. Матеріали комплексних перевірок розглядаються, як правило, на засіданнях колегії районної державної адміністрації, виконавчих комітетах відповідних рад із затвердженням заходів щодо усунення недоліків, порушень, виявлених у ході перевірки.</w:t>
      </w:r>
    </w:p>
    <w:p w:rsidR="009B12C4" w:rsidRPr="0016187A" w:rsidRDefault="009B12C4" w:rsidP="009B12C4">
      <w:pPr>
        <w:spacing w:line="240" w:lineRule="auto"/>
        <w:ind w:firstLine="709"/>
        <w:rPr>
          <w:color w:val="FF0000"/>
          <w:sz w:val="28"/>
          <w:szCs w:val="28"/>
        </w:rPr>
      </w:pPr>
    </w:p>
    <w:p w:rsidR="009B12C4" w:rsidRPr="00406C99" w:rsidRDefault="009B12C4" w:rsidP="0029131C">
      <w:pPr>
        <w:spacing w:line="240" w:lineRule="auto"/>
        <w:jc w:val="center"/>
        <w:rPr>
          <w:rFonts w:ascii="Times New Roman" w:hAnsi="Times New Roman" w:cs="Times New Roman"/>
          <w:sz w:val="28"/>
          <w:szCs w:val="28"/>
          <w:lang w:val="uk-UA"/>
        </w:rPr>
      </w:pPr>
      <w:r w:rsidRPr="00406C99">
        <w:rPr>
          <w:rFonts w:ascii="Times New Roman" w:hAnsi="Times New Roman" w:cs="Times New Roman"/>
          <w:sz w:val="28"/>
          <w:szCs w:val="28"/>
        </w:rPr>
        <w:t>Параграф 4. Організація проведення тематичних перевірок</w:t>
      </w:r>
    </w:p>
    <w:p w:rsidR="009B12C4" w:rsidRPr="00406C99" w:rsidRDefault="009B12C4" w:rsidP="00F9102B">
      <w:pPr>
        <w:spacing w:after="0" w:line="240" w:lineRule="auto"/>
        <w:ind w:firstLine="709"/>
        <w:jc w:val="both"/>
        <w:rPr>
          <w:rFonts w:ascii="Times New Roman" w:hAnsi="Times New Roman" w:cs="Times New Roman"/>
          <w:sz w:val="28"/>
          <w:szCs w:val="28"/>
          <w:lang w:val="uk-UA"/>
        </w:rPr>
      </w:pPr>
      <w:r w:rsidRPr="00406C99">
        <w:rPr>
          <w:rFonts w:ascii="Times New Roman" w:hAnsi="Times New Roman" w:cs="Times New Roman"/>
          <w:sz w:val="28"/>
          <w:szCs w:val="28"/>
          <w:lang w:val="uk-UA"/>
        </w:rPr>
        <w:t>4.1.</w:t>
      </w:r>
      <w:r w:rsidRPr="00406C99">
        <w:rPr>
          <w:rFonts w:ascii="Times New Roman" w:hAnsi="Times New Roman" w:cs="Times New Roman"/>
          <w:sz w:val="28"/>
          <w:szCs w:val="28"/>
        </w:rPr>
        <w:t> </w:t>
      </w:r>
      <w:r w:rsidRPr="00406C99">
        <w:rPr>
          <w:rFonts w:ascii="Times New Roman" w:hAnsi="Times New Roman" w:cs="Times New Roman"/>
          <w:sz w:val="28"/>
          <w:szCs w:val="28"/>
          <w:lang w:val="uk-UA"/>
        </w:rPr>
        <w:t>При проведенні перевірок з окремих питань за дорученням заступника голови, керівника апарату (згідно з розподілом обов’язків) готується проект розпорядження голови адміністрації, яким створюється відповідна робоча група.</w:t>
      </w:r>
    </w:p>
    <w:p w:rsidR="009B12C4" w:rsidRPr="00406C99" w:rsidRDefault="009B12C4" w:rsidP="00F9102B">
      <w:pPr>
        <w:spacing w:after="0" w:line="240" w:lineRule="auto"/>
        <w:ind w:firstLine="709"/>
        <w:jc w:val="both"/>
        <w:rPr>
          <w:rFonts w:ascii="Times New Roman" w:hAnsi="Times New Roman" w:cs="Times New Roman"/>
          <w:sz w:val="28"/>
          <w:szCs w:val="28"/>
        </w:rPr>
      </w:pPr>
      <w:r w:rsidRPr="00406C99">
        <w:rPr>
          <w:rFonts w:ascii="Times New Roman" w:hAnsi="Times New Roman" w:cs="Times New Roman"/>
          <w:sz w:val="28"/>
          <w:szCs w:val="28"/>
        </w:rPr>
        <w:t>4.2. Члени робочої групи складають довідки та узагальнюють матеріали відповідно до доручень керівника робочої групи.</w:t>
      </w:r>
    </w:p>
    <w:p w:rsidR="00406C99" w:rsidRPr="00835B61" w:rsidRDefault="009B12C4" w:rsidP="00835B61">
      <w:pPr>
        <w:spacing w:after="0" w:line="240" w:lineRule="auto"/>
        <w:ind w:firstLine="709"/>
        <w:jc w:val="both"/>
        <w:rPr>
          <w:rFonts w:ascii="Times New Roman" w:hAnsi="Times New Roman" w:cs="Times New Roman"/>
          <w:sz w:val="28"/>
          <w:szCs w:val="28"/>
        </w:rPr>
      </w:pPr>
      <w:r w:rsidRPr="00406C99">
        <w:rPr>
          <w:rFonts w:ascii="Times New Roman" w:hAnsi="Times New Roman" w:cs="Times New Roman"/>
          <w:sz w:val="28"/>
          <w:szCs w:val="28"/>
        </w:rPr>
        <w:t xml:space="preserve">4.3. Матеріали перевірок не пізніше ніж у місячний термін розглядаються, як правило, колегіально структурними підрозділами адміністрації, територіальними підрозділами центральних органів виконавчої влади в районі, виконкомами сільських, селищних рад, що перевірялися, з вжиттям заходів щодо усунення недоліків, порушень, виявлених у ході перевірки. </w:t>
      </w:r>
    </w:p>
    <w:p w:rsidR="00406C99" w:rsidRDefault="00406C99" w:rsidP="009B12C4">
      <w:pPr>
        <w:spacing w:line="240" w:lineRule="auto"/>
        <w:jc w:val="center"/>
        <w:rPr>
          <w:rFonts w:ascii="Times New Roman" w:hAnsi="Times New Roman" w:cs="Times New Roman"/>
          <w:color w:val="FF0000"/>
          <w:sz w:val="28"/>
          <w:szCs w:val="28"/>
          <w:lang w:val="uk-UA"/>
        </w:rPr>
      </w:pPr>
    </w:p>
    <w:p w:rsidR="009B12C4" w:rsidRPr="00406C99" w:rsidRDefault="009B12C4" w:rsidP="009B12C4">
      <w:pPr>
        <w:spacing w:line="240" w:lineRule="auto"/>
        <w:jc w:val="center"/>
        <w:rPr>
          <w:rFonts w:ascii="Times New Roman" w:hAnsi="Times New Roman" w:cs="Times New Roman"/>
          <w:sz w:val="28"/>
          <w:szCs w:val="28"/>
        </w:rPr>
      </w:pPr>
      <w:r w:rsidRPr="00406C99">
        <w:rPr>
          <w:rFonts w:ascii="Times New Roman" w:hAnsi="Times New Roman" w:cs="Times New Roman"/>
          <w:sz w:val="28"/>
          <w:szCs w:val="28"/>
        </w:rPr>
        <w:t xml:space="preserve">Розділ 18. Взаємовідносини </w:t>
      </w:r>
      <w:r w:rsidR="00453F6B" w:rsidRPr="00406C99">
        <w:rPr>
          <w:rFonts w:ascii="Times New Roman" w:hAnsi="Times New Roman" w:cs="Times New Roman"/>
          <w:sz w:val="28"/>
          <w:szCs w:val="28"/>
          <w:lang w:val="uk-UA"/>
        </w:rPr>
        <w:t xml:space="preserve">з іншими особами </w:t>
      </w:r>
    </w:p>
    <w:p w:rsidR="009B12C4" w:rsidRPr="00406C99" w:rsidRDefault="009B12C4" w:rsidP="00453F6B">
      <w:pPr>
        <w:spacing w:after="0" w:line="240" w:lineRule="auto"/>
        <w:jc w:val="center"/>
        <w:rPr>
          <w:rFonts w:ascii="Times New Roman" w:hAnsi="Times New Roman" w:cs="Times New Roman"/>
          <w:sz w:val="28"/>
          <w:szCs w:val="28"/>
        </w:rPr>
      </w:pPr>
      <w:r w:rsidRPr="00406C99">
        <w:rPr>
          <w:rFonts w:ascii="Times New Roman" w:hAnsi="Times New Roman" w:cs="Times New Roman"/>
          <w:sz w:val="28"/>
          <w:szCs w:val="28"/>
        </w:rPr>
        <w:t xml:space="preserve">Параграф 1. Загальні засади організації взаємовідносин </w:t>
      </w:r>
    </w:p>
    <w:p w:rsidR="009B12C4" w:rsidRPr="00406C99" w:rsidRDefault="009B12C4" w:rsidP="00453F6B">
      <w:pPr>
        <w:spacing w:after="0" w:line="240" w:lineRule="auto"/>
        <w:jc w:val="center"/>
        <w:rPr>
          <w:rFonts w:ascii="Times New Roman" w:hAnsi="Times New Roman" w:cs="Times New Roman"/>
          <w:sz w:val="28"/>
          <w:szCs w:val="28"/>
          <w:lang w:val="uk-UA"/>
        </w:rPr>
      </w:pPr>
      <w:r w:rsidRPr="00406C99">
        <w:rPr>
          <w:rFonts w:ascii="Times New Roman" w:hAnsi="Times New Roman" w:cs="Times New Roman"/>
          <w:sz w:val="28"/>
          <w:szCs w:val="28"/>
        </w:rPr>
        <w:t xml:space="preserve">адміністрації з іншими суб’єктами </w:t>
      </w:r>
    </w:p>
    <w:p w:rsidR="009B12C4" w:rsidRPr="00406C99" w:rsidRDefault="009B12C4" w:rsidP="009B12C4">
      <w:pPr>
        <w:spacing w:line="240" w:lineRule="auto"/>
        <w:jc w:val="center"/>
        <w:rPr>
          <w:sz w:val="12"/>
          <w:szCs w:val="12"/>
          <w:lang w:val="uk-UA"/>
        </w:rPr>
      </w:pPr>
    </w:p>
    <w:p w:rsidR="007531AA" w:rsidRPr="00406C99" w:rsidRDefault="009B12C4" w:rsidP="007531AA">
      <w:pPr>
        <w:pStyle w:val="a8"/>
        <w:widowControl w:val="0"/>
        <w:numPr>
          <w:ilvl w:val="0"/>
          <w:numId w:val="1"/>
        </w:numPr>
        <w:tabs>
          <w:tab w:val="clear" w:pos="432"/>
        </w:tabs>
        <w:suppressAutoHyphens w:val="0"/>
        <w:spacing w:line="312" w:lineRule="exact"/>
        <w:ind w:left="60" w:right="40" w:firstLine="740"/>
      </w:pPr>
      <w:r w:rsidRPr="00406C99">
        <w:t>1.1. </w:t>
      </w:r>
      <w:r w:rsidR="007531AA" w:rsidRPr="00406C99">
        <w:rPr>
          <w:lang w:eastAsia="uk-UA"/>
        </w:rPr>
        <w:t>Взаємовідносини адміністрації з іншими органами державної влади та органами місцевого самоврядування, підприємствами, установами, організаціями, об’єднаннями громадян та громадянами здійснюються в установленому законодавством порядку з метою забезпечення належного виконання покладених на адміністрацію завдань.</w:t>
      </w:r>
    </w:p>
    <w:p w:rsidR="007531AA" w:rsidRPr="00406C99" w:rsidRDefault="007531AA" w:rsidP="007531AA">
      <w:pPr>
        <w:spacing w:after="0" w:line="233" w:lineRule="auto"/>
        <w:jc w:val="both"/>
        <w:rPr>
          <w:rFonts w:ascii="Times New Roman" w:hAnsi="Times New Roman" w:cs="Times New Roman"/>
          <w:sz w:val="28"/>
          <w:szCs w:val="28"/>
          <w:lang w:val="uk-UA" w:eastAsia="uk-UA"/>
        </w:rPr>
      </w:pPr>
    </w:p>
    <w:p w:rsidR="00835B61" w:rsidRDefault="00835B61" w:rsidP="0029131C">
      <w:pPr>
        <w:pStyle w:val="a8"/>
        <w:widowControl w:val="0"/>
        <w:numPr>
          <w:ilvl w:val="0"/>
          <w:numId w:val="1"/>
        </w:numPr>
        <w:tabs>
          <w:tab w:val="clear" w:pos="432"/>
        </w:tabs>
        <w:suppressAutoHyphens w:val="0"/>
        <w:spacing w:line="312" w:lineRule="exact"/>
        <w:ind w:left="60" w:firstLine="740"/>
      </w:pPr>
    </w:p>
    <w:p w:rsidR="00835B61" w:rsidRDefault="00835B61" w:rsidP="0029131C">
      <w:pPr>
        <w:pStyle w:val="a8"/>
        <w:widowControl w:val="0"/>
        <w:numPr>
          <w:ilvl w:val="0"/>
          <w:numId w:val="1"/>
        </w:numPr>
        <w:tabs>
          <w:tab w:val="clear" w:pos="432"/>
        </w:tabs>
        <w:suppressAutoHyphens w:val="0"/>
        <w:spacing w:line="312" w:lineRule="exact"/>
        <w:ind w:left="60" w:firstLine="740"/>
      </w:pPr>
    </w:p>
    <w:p w:rsidR="007531AA" w:rsidRPr="00406C99" w:rsidRDefault="007531AA" w:rsidP="0029131C">
      <w:pPr>
        <w:pStyle w:val="a8"/>
        <w:widowControl w:val="0"/>
        <w:numPr>
          <w:ilvl w:val="0"/>
          <w:numId w:val="1"/>
        </w:numPr>
        <w:tabs>
          <w:tab w:val="clear" w:pos="432"/>
        </w:tabs>
        <w:suppressAutoHyphens w:val="0"/>
        <w:spacing w:line="312" w:lineRule="exact"/>
        <w:ind w:left="60" w:firstLine="740"/>
      </w:pPr>
      <w:r w:rsidRPr="00406C99">
        <w:lastRenderedPageBreak/>
        <w:t xml:space="preserve">Параграф 2. </w:t>
      </w:r>
      <w:r w:rsidRPr="00406C99">
        <w:rPr>
          <w:lang w:eastAsia="uk-UA"/>
        </w:rPr>
        <w:t>Взаємовідносини з органами місцевого самоврядування.</w:t>
      </w:r>
    </w:p>
    <w:p w:rsidR="0029131C" w:rsidRPr="0016187A" w:rsidRDefault="0029131C" w:rsidP="0029701B">
      <w:pPr>
        <w:pStyle w:val="a8"/>
        <w:widowControl w:val="0"/>
        <w:suppressAutoHyphens w:val="0"/>
        <w:spacing w:line="312" w:lineRule="exact"/>
        <w:rPr>
          <w:color w:val="FF0000"/>
        </w:rPr>
      </w:pPr>
    </w:p>
    <w:p w:rsidR="007531AA" w:rsidRPr="00406C99" w:rsidRDefault="007531AA" w:rsidP="007531AA">
      <w:pPr>
        <w:pStyle w:val="a8"/>
        <w:widowControl w:val="0"/>
        <w:numPr>
          <w:ilvl w:val="0"/>
          <w:numId w:val="1"/>
        </w:numPr>
        <w:tabs>
          <w:tab w:val="clear" w:pos="432"/>
        </w:tabs>
        <w:suppressAutoHyphens w:val="0"/>
        <w:spacing w:line="312" w:lineRule="exact"/>
        <w:ind w:left="60" w:firstLine="740"/>
      </w:pPr>
      <w:r w:rsidRPr="00406C99">
        <w:rPr>
          <w:lang w:eastAsia="uk-UA"/>
        </w:rPr>
        <w:t>2.1. Контроль за виконанням органами місцевого самоврядування делегованих повноважень органів виконавчої влади здійснюється у порядку, визначеному законодавством України та відповідним розпорядженням голови адміністрації.</w:t>
      </w:r>
    </w:p>
    <w:p w:rsidR="007531AA" w:rsidRPr="00406C99" w:rsidRDefault="007531AA" w:rsidP="007531AA">
      <w:pPr>
        <w:pStyle w:val="a8"/>
        <w:widowControl w:val="0"/>
        <w:suppressAutoHyphens w:val="0"/>
        <w:spacing w:line="312" w:lineRule="exact"/>
        <w:ind w:right="40"/>
      </w:pPr>
      <w:r w:rsidRPr="00406C99">
        <w:rPr>
          <w:lang w:eastAsia="uk-UA"/>
        </w:rPr>
        <w:t xml:space="preserve">           2.2. Органи та посадові особи місцевого самоврядування з питань здійснення ними делегованих повноважень органів виконавчої влади є підконтрольними відповідним органам виконавчої влади.</w:t>
      </w:r>
    </w:p>
    <w:p w:rsidR="007531AA" w:rsidRPr="00406C99" w:rsidRDefault="007531AA" w:rsidP="007531AA">
      <w:pPr>
        <w:pStyle w:val="a8"/>
        <w:widowControl w:val="0"/>
        <w:suppressAutoHyphens w:val="0"/>
        <w:spacing w:line="312" w:lineRule="exact"/>
        <w:ind w:right="40"/>
      </w:pPr>
      <w:r w:rsidRPr="00406C99">
        <w:rPr>
          <w:lang w:eastAsia="uk-UA"/>
        </w:rPr>
        <w:t xml:space="preserve">          2.3. Розпорядження голови адміністрації та доручення керівництва адміністрації, керівників структурних підрозділів адміністрації, надані у відповідності з цим Регламентом, є обов’язковими до виконання органами місцевого самоврядування в частині здійснення ними делегованих повноважень та обов’язковими до розгляду - в іншій частині.</w:t>
      </w:r>
    </w:p>
    <w:p w:rsidR="007531AA" w:rsidRPr="00406C99" w:rsidRDefault="007531AA" w:rsidP="007531AA">
      <w:pPr>
        <w:pStyle w:val="a8"/>
        <w:widowControl w:val="0"/>
        <w:suppressAutoHyphens w:val="0"/>
        <w:spacing w:line="312" w:lineRule="exact"/>
        <w:ind w:right="40"/>
      </w:pPr>
      <w:r w:rsidRPr="00406C99">
        <w:rPr>
          <w:lang w:eastAsia="uk-UA"/>
        </w:rPr>
        <w:t xml:space="preserve">         2.4.Адміністрація здійснює повноваження, делеговані їй Недригайлівською районною радою у встановленому законодавством порядку.</w:t>
      </w:r>
    </w:p>
    <w:p w:rsidR="007531AA" w:rsidRPr="00406C99" w:rsidRDefault="00A46ECD" w:rsidP="00A46ECD">
      <w:pPr>
        <w:pStyle w:val="a8"/>
        <w:widowControl w:val="0"/>
        <w:suppressAutoHyphens w:val="0"/>
        <w:spacing w:line="312" w:lineRule="exact"/>
        <w:ind w:right="40"/>
      </w:pPr>
      <w:r w:rsidRPr="00406C99">
        <w:rPr>
          <w:lang w:eastAsia="uk-UA"/>
        </w:rPr>
        <w:t xml:space="preserve">        2.5.</w:t>
      </w:r>
      <w:r w:rsidR="007531AA" w:rsidRPr="00406C99">
        <w:rPr>
          <w:lang w:eastAsia="uk-UA"/>
        </w:rPr>
        <w:t xml:space="preserve"> Адміністрація є підзвітною та підконтрольною Недригайлівській районній раді в частині делегованих повноважень.</w:t>
      </w:r>
    </w:p>
    <w:p w:rsidR="007531AA" w:rsidRPr="00406C99" w:rsidRDefault="00A46ECD" w:rsidP="00A46ECD">
      <w:pPr>
        <w:pStyle w:val="a8"/>
        <w:widowControl w:val="0"/>
        <w:suppressAutoHyphens w:val="0"/>
        <w:spacing w:line="312" w:lineRule="exact"/>
        <w:ind w:right="40"/>
      </w:pPr>
      <w:r w:rsidRPr="00406C99">
        <w:rPr>
          <w:lang w:eastAsia="uk-UA"/>
        </w:rPr>
        <w:t xml:space="preserve">        2.6.</w:t>
      </w:r>
      <w:r w:rsidR="007531AA" w:rsidRPr="00406C99">
        <w:rPr>
          <w:lang w:eastAsia="uk-UA"/>
        </w:rPr>
        <w:t xml:space="preserve"> Питання на розгляд Недригайлівської районної ради вносяться відповідним розпорядженням голови адміністрації або листом - клопотанням, підписаним головою адміністрації.</w:t>
      </w:r>
    </w:p>
    <w:p w:rsidR="007531AA" w:rsidRPr="00406C99" w:rsidRDefault="00A46ECD" w:rsidP="00A46ECD">
      <w:pPr>
        <w:pStyle w:val="a8"/>
        <w:widowControl w:val="0"/>
        <w:suppressAutoHyphens w:val="0"/>
        <w:spacing w:line="312" w:lineRule="exact"/>
        <w:ind w:right="40"/>
      </w:pPr>
      <w:r w:rsidRPr="00406C99">
        <w:rPr>
          <w:lang w:eastAsia="uk-UA"/>
        </w:rPr>
        <w:t xml:space="preserve">         2.7. </w:t>
      </w:r>
      <w:r w:rsidR="007531AA" w:rsidRPr="00406C99">
        <w:rPr>
          <w:lang w:eastAsia="uk-UA"/>
        </w:rPr>
        <w:t>Підготовка питань на розгляд Недригайлівської районної ради здійснюється структурними підрозділами адміністрації за дорученням керівництва адміністрації або за їх власною ініціативою відповідно до компетенції.</w:t>
      </w:r>
    </w:p>
    <w:p w:rsidR="007531AA" w:rsidRPr="00406C99" w:rsidRDefault="007531AA" w:rsidP="007531AA">
      <w:pPr>
        <w:pStyle w:val="a8"/>
        <w:ind w:left="60" w:right="40" w:firstLine="740"/>
      </w:pPr>
      <w:r w:rsidRPr="00406C99">
        <w:rPr>
          <w:lang w:eastAsia="uk-UA"/>
        </w:rPr>
        <w:t>Ц</w:t>
      </w:r>
      <w:r w:rsidR="00A46ECD" w:rsidRPr="00406C99">
        <w:rPr>
          <w:lang w:eastAsia="uk-UA"/>
        </w:rPr>
        <w:t>і</w:t>
      </w:r>
      <w:r w:rsidRPr="00406C99">
        <w:rPr>
          <w:lang w:eastAsia="uk-UA"/>
        </w:rPr>
        <w:t xml:space="preserve"> питання погоджуються із заступником голови адміністрації відповідно до розподілу обов’язків та обов’язково з першим заступником голови та керівником апарату адміністрації незалежно від розподілу обов’язків.</w:t>
      </w:r>
    </w:p>
    <w:p w:rsidR="00406C99" w:rsidRPr="00406C99" w:rsidRDefault="00A46ECD" w:rsidP="00A46ECD">
      <w:pPr>
        <w:pStyle w:val="a8"/>
        <w:widowControl w:val="0"/>
        <w:suppressAutoHyphens w:val="0"/>
        <w:spacing w:line="312" w:lineRule="exact"/>
        <w:ind w:right="40"/>
        <w:rPr>
          <w:lang w:eastAsia="uk-UA"/>
        </w:rPr>
      </w:pPr>
      <w:r w:rsidRPr="00406C99">
        <w:rPr>
          <w:lang w:eastAsia="uk-UA"/>
        </w:rPr>
        <w:t xml:space="preserve">         2.8. </w:t>
      </w:r>
      <w:r w:rsidR="007531AA" w:rsidRPr="00406C99">
        <w:rPr>
          <w:lang w:eastAsia="uk-UA"/>
        </w:rPr>
        <w:t>Сформований пакет документів, у тому числі проект рішення Недригайлівської районної ради, довідкові, інформаційні та інші матеріали, разом з розпорядженням голови адміністрації або листом-клопотанням у порядку, передбаченому чинним Регламентом роботи Недригайлівської районної ради, погоджується з відповідними посадовими особами Недригайлівської районної ради.</w:t>
      </w:r>
    </w:p>
    <w:p w:rsidR="007531AA" w:rsidRPr="00406C99" w:rsidRDefault="00A46ECD" w:rsidP="00A46ECD">
      <w:pPr>
        <w:pStyle w:val="a8"/>
        <w:widowControl w:val="0"/>
        <w:suppressAutoHyphens w:val="0"/>
        <w:spacing w:line="312" w:lineRule="exact"/>
        <w:ind w:right="40"/>
        <w:rPr>
          <w:lang w:eastAsia="uk-UA"/>
        </w:rPr>
      </w:pPr>
      <w:r w:rsidRPr="00406C99">
        <w:rPr>
          <w:lang w:eastAsia="uk-UA"/>
        </w:rPr>
        <w:t xml:space="preserve">        2.9. </w:t>
      </w:r>
      <w:r w:rsidR="007531AA" w:rsidRPr="00406C99">
        <w:rPr>
          <w:lang w:eastAsia="uk-UA"/>
        </w:rPr>
        <w:t xml:space="preserve">При проведенні публічного обговорення проекту рішення Недригайлівської районної ради головний розробник вносить проект рішення </w:t>
      </w:r>
      <w:r w:rsidR="007531AA" w:rsidRPr="00406C99">
        <w:rPr>
          <w:lang w:val="ru-RU"/>
        </w:rPr>
        <w:t xml:space="preserve">разом </w:t>
      </w:r>
      <w:r w:rsidR="007531AA" w:rsidRPr="00406C99">
        <w:rPr>
          <w:lang w:eastAsia="uk-UA"/>
        </w:rPr>
        <w:t>з довідкою, у якій вказуються категорії осіб, які взяли участь у публічному обговоренні, результати публічного обговорення.</w:t>
      </w:r>
    </w:p>
    <w:p w:rsidR="00A46ECD" w:rsidRPr="0016187A" w:rsidRDefault="00A46ECD" w:rsidP="00A46ECD">
      <w:pPr>
        <w:pStyle w:val="a8"/>
        <w:widowControl w:val="0"/>
        <w:suppressAutoHyphens w:val="0"/>
        <w:spacing w:line="312" w:lineRule="exact"/>
        <w:ind w:right="40"/>
        <w:rPr>
          <w:color w:val="FF0000"/>
        </w:rPr>
      </w:pPr>
    </w:p>
    <w:p w:rsidR="0029701B" w:rsidRPr="00406C99" w:rsidRDefault="00A46ECD" w:rsidP="00835B61">
      <w:pPr>
        <w:pStyle w:val="a8"/>
        <w:widowControl w:val="0"/>
        <w:numPr>
          <w:ilvl w:val="0"/>
          <w:numId w:val="1"/>
        </w:numPr>
        <w:tabs>
          <w:tab w:val="clear" w:pos="432"/>
        </w:tabs>
        <w:suppressAutoHyphens w:val="0"/>
        <w:spacing w:line="312" w:lineRule="exact"/>
        <w:ind w:left="60" w:firstLine="740"/>
      </w:pPr>
      <w:r w:rsidRPr="00406C99">
        <w:t xml:space="preserve">Параграф 3. </w:t>
      </w:r>
      <w:r w:rsidR="007531AA" w:rsidRPr="00406C99">
        <w:rPr>
          <w:lang w:eastAsia="uk-UA"/>
        </w:rPr>
        <w:t>Взаємовідносини з Президентом України, Кабінетом Міністрів України, міністерствами, іншими центральними органами виконавчої влади, Сумською обласною державною адміністрацією, Сумською обласною радою.</w:t>
      </w:r>
    </w:p>
    <w:p w:rsidR="006C7D49" w:rsidRDefault="00A46ECD" w:rsidP="00A46ECD">
      <w:pPr>
        <w:pStyle w:val="a8"/>
        <w:widowControl w:val="0"/>
        <w:numPr>
          <w:ilvl w:val="0"/>
          <w:numId w:val="1"/>
        </w:numPr>
        <w:tabs>
          <w:tab w:val="clear" w:pos="432"/>
        </w:tabs>
        <w:suppressAutoHyphens w:val="0"/>
        <w:spacing w:line="312" w:lineRule="exact"/>
        <w:ind w:left="60" w:firstLine="740"/>
      </w:pPr>
      <w:r w:rsidRPr="00406C99">
        <w:rPr>
          <w:lang w:eastAsia="uk-UA"/>
        </w:rPr>
        <w:t>3.1.</w:t>
      </w:r>
      <w:r w:rsidR="007531AA" w:rsidRPr="00406C99">
        <w:rPr>
          <w:lang w:eastAsia="uk-UA"/>
        </w:rPr>
        <w:t xml:space="preserve"> Адміністрація взаємодіє з Президентом України, Кабінетом Міністрів України, міністерствами, іншими центральними органами </w:t>
      </w:r>
    </w:p>
    <w:p w:rsidR="006C7D49" w:rsidRDefault="006C7D49" w:rsidP="00A46ECD">
      <w:pPr>
        <w:pStyle w:val="a8"/>
        <w:widowControl w:val="0"/>
        <w:numPr>
          <w:ilvl w:val="0"/>
          <w:numId w:val="1"/>
        </w:numPr>
        <w:tabs>
          <w:tab w:val="clear" w:pos="432"/>
        </w:tabs>
        <w:suppressAutoHyphens w:val="0"/>
        <w:spacing w:line="312" w:lineRule="exact"/>
        <w:ind w:left="60" w:firstLine="740"/>
      </w:pPr>
    </w:p>
    <w:p w:rsidR="006C7D49" w:rsidRDefault="006C7D49" w:rsidP="00A46ECD">
      <w:pPr>
        <w:pStyle w:val="a8"/>
        <w:widowControl w:val="0"/>
        <w:numPr>
          <w:ilvl w:val="0"/>
          <w:numId w:val="1"/>
        </w:numPr>
        <w:tabs>
          <w:tab w:val="clear" w:pos="432"/>
        </w:tabs>
        <w:suppressAutoHyphens w:val="0"/>
        <w:spacing w:line="312" w:lineRule="exact"/>
        <w:ind w:left="60" w:firstLine="740"/>
      </w:pPr>
    </w:p>
    <w:p w:rsidR="007531AA" w:rsidRDefault="007531AA" w:rsidP="006C7D49">
      <w:pPr>
        <w:pStyle w:val="a8"/>
        <w:widowControl w:val="0"/>
        <w:numPr>
          <w:ilvl w:val="0"/>
          <w:numId w:val="1"/>
        </w:numPr>
        <w:tabs>
          <w:tab w:val="clear" w:pos="432"/>
        </w:tabs>
        <w:suppressAutoHyphens w:val="0"/>
        <w:spacing w:line="312" w:lineRule="exact"/>
        <w:ind w:left="60" w:hanging="60"/>
      </w:pPr>
      <w:r w:rsidRPr="00406C99">
        <w:rPr>
          <w:lang w:eastAsia="uk-UA"/>
        </w:rPr>
        <w:lastRenderedPageBreak/>
        <w:t>виконавчої влади, Сумською обласною державною адміністрацією, Сумською обласною радою в порядку, визначеному законодавством України.</w:t>
      </w:r>
    </w:p>
    <w:p w:rsidR="006C7D49" w:rsidRPr="00406C99" w:rsidRDefault="006C7D49" w:rsidP="006C7D49">
      <w:pPr>
        <w:pStyle w:val="a8"/>
        <w:widowControl w:val="0"/>
        <w:numPr>
          <w:ilvl w:val="0"/>
          <w:numId w:val="1"/>
        </w:numPr>
        <w:tabs>
          <w:tab w:val="clear" w:pos="432"/>
        </w:tabs>
        <w:suppressAutoHyphens w:val="0"/>
        <w:spacing w:line="312" w:lineRule="exact"/>
        <w:ind w:left="60" w:hanging="60"/>
      </w:pPr>
    </w:p>
    <w:p w:rsidR="007531AA" w:rsidRPr="006679D4" w:rsidRDefault="00835B61" w:rsidP="00835B61">
      <w:pPr>
        <w:pStyle w:val="a8"/>
        <w:widowControl w:val="0"/>
        <w:suppressAutoHyphens w:val="0"/>
        <w:spacing w:line="312" w:lineRule="exact"/>
      </w:pPr>
      <w:r>
        <w:rPr>
          <w:color w:val="FF0000"/>
        </w:rPr>
        <w:t xml:space="preserve">               </w:t>
      </w:r>
      <w:r w:rsidR="00C60E75" w:rsidRPr="006679D4">
        <w:t xml:space="preserve">Параграф 4. </w:t>
      </w:r>
      <w:r w:rsidR="007531AA" w:rsidRPr="006679D4">
        <w:rPr>
          <w:lang w:eastAsia="uk-UA"/>
        </w:rPr>
        <w:t>Взаємовідносини з територіальними органами.</w:t>
      </w:r>
    </w:p>
    <w:p w:rsidR="00C60E75" w:rsidRPr="006679D4" w:rsidRDefault="00C60E75" w:rsidP="00C60E75">
      <w:pPr>
        <w:pStyle w:val="a8"/>
        <w:widowControl w:val="0"/>
        <w:suppressAutoHyphens w:val="0"/>
        <w:spacing w:line="312" w:lineRule="exact"/>
      </w:pPr>
    </w:p>
    <w:p w:rsidR="007531AA" w:rsidRPr="006679D4" w:rsidRDefault="00C60E75" w:rsidP="003F1536">
      <w:pPr>
        <w:pStyle w:val="a8"/>
        <w:widowControl w:val="0"/>
        <w:tabs>
          <w:tab w:val="left" w:pos="9498"/>
        </w:tabs>
        <w:suppressAutoHyphens w:val="0"/>
        <w:spacing w:line="312" w:lineRule="exact"/>
        <w:ind w:right="6"/>
      </w:pPr>
      <w:r w:rsidRPr="006679D4">
        <w:rPr>
          <w:lang w:eastAsia="uk-UA"/>
        </w:rPr>
        <w:t xml:space="preserve">          4.1. </w:t>
      </w:r>
      <w:r w:rsidR="007531AA" w:rsidRPr="006679D4">
        <w:rPr>
          <w:lang w:eastAsia="uk-UA"/>
        </w:rPr>
        <w:t>З питань здійснення</w:t>
      </w:r>
      <w:r w:rsidR="005C3BA3" w:rsidRPr="006679D4">
        <w:rPr>
          <w:lang w:eastAsia="uk-UA"/>
        </w:rPr>
        <w:t xml:space="preserve">    повноважень  місцевих   </w:t>
      </w:r>
      <w:r w:rsidR="00B52A6D" w:rsidRPr="006679D4">
        <w:rPr>
          <w:lang w:eastAsia="uk-UA"/>
        </w:rPr>
        <w:t xml:space="preserve"> </w:t>
      </w:r>
      <w:r w:rsidR="005C3BA3" w:rsidRPr="006679D4">
        <w:rPr>
          <w:lang w:eastAsia="uk-UA"/>
        </w:rPr>
        <w:t xml:space="preserve"> державних </w:t>
      </w:r>
      <w:r w:rsidR="007531AA" w:rsidRPr="006679D4">
        <w:rPr>
          <w:lang w:eastAsia="uk-UA"/>
        </w:rPr>
        <w:t>адміністрацій керівники територіальних органів підзвітні і підконтрольні голові адміністрації.</w:t>
      </w:r>
    </w:p>
    <w:p w:rsidR="007531AA" w:rsidRPr="006679D4" w:rsidRDefault="00C60E75" w:rsidP="00C60E75">
      <w:pPr>
        <w:pStyle w:val="a8"/>
        <w:widowControl w:val="0"/>
        <w:suppressAutoHyphens w:val="0"/>
        <w:spacing w:line="312" w:lineRule="exact"/>
        <w:ind w:right="40"/>
      </w:pPr>
      <w:r w:rsidRPr="006679D4">
        <w:rPr>
          <w:lang w:eastAsia="uk-UA"/>
        </w:rPr>
        <w:t xml:space="preserve">          4.2. </w:t>
      </w:r>
      <w:r w:rsidR="007531AA" w:rsidRPr="006679D4">
        <w:rPr>
          <w:lang w:eastAsia="uk-UA"/>
        </w:rPr>
        <w:t xml:space="preserve">Територіальні органи (крім територіальних органів МВС, </w:t>
      </w:r>
      <w:r w:rsidR="007531AA" w:rsidRPr="006679D4">
        <w:t xml:space="preserve">Антимонопольного </w:t>
      </w:r>
      <w:r w:rsidR="007531AA" w:rsidRPr="006679D4">
        <w:rPr>
          <w:lang w:eastAsia="uk-UA"/>
        </w:rPr>
        <w:t>комітету, Держстату, Держфінінспекції) погоджують плани своєї роботи з головою адміністрації та звітують перед ним з питань здійснення повноважень місцевих державних адміністрацій.</w:t>
      </w:r>
      <w:r w:rsidR="00F25DE6" w:rsidRPr="006679D4">
        <w:rPr>
          <w:lang w:eastAsia="uk-UA"/>
        </w:rPr>
        <w:t xml:space="preserve">  </w:t>
      </w:r>
    </w:p>
    <w:p w:rsidR="007531AA" w:rsidRPr="006679D4" w:rsidRDefault="00C60E75" w:rsidP="00C60E75">
      <w:pPr>
        <w:pStyle w:val="a8"/>
        <w:widowControl w:val="0"/>
        <w:suppressAutoHyphens w:val="0"/>
        <w:spacing w:line="312" w:lineRule="exact"/>
        <w:ind w:right="40" w:firstLine="760"/>
        <w:rPr>
          <w:lang w:eastAsia="uk-UA"/>
        </w:rPr>
      </w:pPr>
      <w:r w:rsidRPr="006679D4">
        <w:rPr>
          <w:lang w:eastAsia="uk-UA"/>
        </w:rPr>
        <w:t>4.3.</w:t>
      </w:r>
      <w:r w:rsidR="007531AA" w:rsidRPr="006679D4">
        <w:rPr>
          <w:lang w:eastAsia="uk-UA"/>
        </w:rPr>
        <w:t xml:space="preserve"> Розпорядження голови адміністрації та доручення керівництва адміністрації, керівників структурних підрозділів адміністрації, надані у відповідності з цим Регламентом, є обов’язковими до розгляду територіальними органами.</w:t>
      </w:r>
    </w:p>
    <w:p w:rsidR="00C60E75" w:rsidRPr="006679D4" w:rsidRDefault="00C60E75" w:rsidP="00C60E75">
      <w:pPr>
        <w:pStyle w:val="a8"/>
        <w:widowControl w:val="0"/>
        <w:suppressAutoHyphens w:val="0"/>
        <w:spacing w:line="312" w:lineRule="exact"/>
        <w:ind w:right="40" w:firstLine="760"/>
      </w:pPr>
    </w:p>
    <w:p w:rsidR="007531AA" w:rsidRPr="006679D4" w:rsidRDefault="00C60E75" w:rsidP="00F92D88">
      <w:pPr>
        <w:pStyle w:val="a8"/>
        <w:widowControl w:val="0"/>
        <w:numPr>
          <w:ilvl w:val="0"/>
          <w:numId w:val="1"/>
        </w:numPr>
        <w:tabs>
          <w:tab w:val="clear" w:pos="432"/>
        </w:tabs>
        <w:suppressAutoHyphens w:val="0"/>
        <w:spacing w:line="312" w:lineRule="exact"/>
        <w:ind w:left="40" w:right="40" w:firstLine="720"/>
        <w:jc w:val="center"/>
      </w:pPr>
      <w:r w:rsidRPr="006679D4">
        <w:t xml:space="preserve">Параграф 5. </w:t>
      </w:r>
      <w:r w:rsidR="007531AA" w:rsidRPr="006679D4">
        <w:rPr>
          <w:lang w:eastAsia="uk-UA"/>
        </w:rPr>
        <w:t>Взаємовідносини з іншими органами державної влади, підприємствами, установами, організаціями.</w:t>
      </w:r>
    </w:p>
    <w:p w:rsidR="00C60E75" w:rsidRPr="006679D4" w:rsidRDefault="00C60E75" w:rsidP="00F92D88">
      <w:pPr>
        <w:pStyle w:val="a8"/>
        <w:widowControl w:val="0"/>
        <w:numPr>
          <w:ilvl w:val="0"/>
          <w:numId w:val="1"/>
        </w:numPr>
        <w:tabs>
          <w:tab w:val="clear" w:pos="432"/>
        </w:tabs>
        <w:suppressAutoHyphens w:val="0"/>
        <w:spacing w:line="312" w:lineRule="exact"/>
        <w:ind w:left="40" w:right="40" w:firstLine="720"/>
        <w:jc w:val="center"/>
      </w:pPr>
    </w:p>
    <w:p w:rsidR="007531AA" w:rsidRPr="006679D4" w:rsidRDefault="00921409" w:rsidP="00C60E75">
      <w:pPr>
        <w:pStyle w:val="a8"/>
        <w:widowControl w:val="0"/>
        <w:suppressAutoHyphens w:val="0"/>
        <w:spacing w:line="312" w:lineRule="exact"/>
        <w:ind w:right="40"/>
      </w:pPr>
      <w:r w:rsidRPr="006679D4">
        <w:rPr>
          <w:lang w:eastAsia="uk-UA"/>
        </w:rPr>
        <w:t xml:space="preserve">         </w:t>
      </w:r>
      <w:r w:rsidR="00C60E75" w:rsidRPr="006679D4">
        <w:rPr>
          <w:lang w:eastAsia="uk-UA"/>
        </w:rPr>
        <w:t>5.1</w:t>
      </w:r>
      <w:r w:rsidR="007531AA" w:rsidRPr="006679D4">
        <w:rPr>
          <w:lang w:eastAsia="uk-UA"/>
        </w:rPr>
        <w:t xml:space="preserve"> При здійсненні повноважень адміністрація взаємодіє з іншими органами державної влади, підприємствами, установами, організаціями у межах Конституції та законів України.</w:t>
      </w:r>
    </w:p>
    <w:p w:rsidR="007531AA" w:rsidRPr="006679D4" w:rsidRDefault="00C60E75" w:rsidP="00C60E75">
      <w:pPr>
        <w:pStyle w:val="a8"/>
        <w:widowControl w:val="0"/>
        <w:suppressAutoHyphens w:val="0"/>
        <w:spacing w:line="322" w:lineRule="exact"/>
        <w:ind w:right="40"/>
      </w:pPr>
      <w:r w:rsidRPr="006679D4">
        <w:rPr>
          <w:lang w:eastAsia="uk-UA"/>
        </w:rPr>
        <w:t xml:space="preserve">          5.2.</w:t>
      </w:r>
      <w:r w:rsidR="007531AA" w:rsidRPr="006679D4">
        <w:rPr>
          <w:lang w:eastAsia="uk-UA"/>
        </w:rPr>
        <w:t xml:space="preserve"> Адміністрація забезпечує реалізацію відповідно до законодавства державної політики щодо підприємств, установ та організацій, розташованих на території Недригайлівського району.</w:t>
      </w:r>
    </w:p>
    <w:p w:rsidR="007531AA" w:rsidRPr="006679D4" w:rsidRDefault="00C60E75" w:rsidP="00C60E75">
      <w:pPr>
        <w:pStyle w:val="a8"/>
        <w:widowControl w:val="0"/>
        <w:suppressAutoHyphens w:val="0"/>
        <w:spacing w:line="322" w:lineRule="exact"/>
        <w:ind w:right="40"/>
      </w:pPr>
      <w:r w:rsidRPr="006679D4">
        <w:rPr>
          <w:lang w:eastAsia="uk-UA"/>
        </w:rPr>
        <w:t xml:space="preserve">          5.3.</w:t>
      </w:r>
      <w:r w:rsidR="007531AA" w:rsidRPr="006679D4">
        <w:rPr>
          <w:lang w:eastAsia="uk-UA"/>
        </w:rPr>
        <w:t xml:space="preserve"> Адміністрація не втручається в господарську діяльність підприємств, установ, організацій, крім випадків, визначених чинним законодавством.</w:t>
      </w:r>
    </w:p>
    <w:p w:rsidR="0029701B" w:rsidRPr="006679D4" w:rsidRDefault="00C60E75" w:rsidP="0029701B">
      <w:pPr>
        <w:pStyle w:val="a8"/>
        <w:widowControl w:val="0"/>
        <w:suppressAutoHyphens w:val="0"/>
        <w:spacing w:line="322" w:lineRule="exact"/>
        <w:ind w:right="40" w:firstLine="720"/>
        <w:rPr>
          <w:lang w:eastAsia="uk-UA"/>
        </w:rPr>
      </w:pPr>
      <w:r w:rsidRPr="006679D4">
        <w:rPr>
          <w:lang w:eastAsia="uk-UA"/>
        </w:rPr>
        <w:t>5.</w:t>
      </w:r>
      <w:r w:rsidR="005C3BA3" w:rsidRPr="006679D4">
        <w:rPr>
          <w:lang w:eastAsia="uk-UA"/>
        </w:rPr>
        <w:t xml:space="preserve">4. </w:t>
      </w:r>
      <w:r w:rsidR="007531AA" w:rsidRPr="006679D4">
        <w:rPr>
          <w:lang w:eastAsia="uk-UA"/>
        </w:rPr>
        <w:t>Розпорядження голови адміністрації та доручення керівництва адміністрації, керівників структурних підрозділів адміністрації, надані у відповідності з цим Регламентом є обов’язковими до розгляду іншими органами державної влади, підприємствами, установами, організаціями.</w:t>
      </w:r>
    </w:p>
    <w:p w:rsidR="0029701B" w:rsidRPr="006679D4" w:rsidRDefault="0029701B" w:rsidP="00835B61">
      <w:pPr>
        <w:pStyle w:val="a8"/>
        <w:widowControl w:val="0"/>
        <w:suppressAutoHyphens w:val="0"/>
        <w:spacing w:line="322" w:lineRule="exact"/>
        <w:ind w:right="40"/>
      </w:pPr>
    </w:p>
    <w:p w:rsidR="009B12C4" w:rsidRDefault="009B12C4" w:rsidP="00835B61">
      <w:pPr>
        <w:pStyle w:val="a8"/>
        <w:widowControl w:val="0"/>
        <w:suppressAutoHyphens w:val="0"/>
        <w:spacing w:line="322" w:lineRule="exact"/>
        <w:ind w:left="1985" w:right="40" w:hanging="1265"/>
      </w:pPr>
      <w:r w:rsidRPr="006679D4">
        <w:t xml:space="preserve">Розділ 19. Участь адміністрації в підготовці нормативно-правових актів, </w:t>
      </w:r>
      <w:r w:rsidR="0029701B" w:rsidRPr="006679D4">
        <w:t xml:space="preserve">      </w:t>
      </w:r>
      <w:r w:rsidRPr="006679D4">
        <w:t>що розробляються іншими органами виконавчої влади</w:t>
      </w:r>
    </w:p>
    <w:p w:rsidR="00835B61" w:rsidRPr="00835B61" w:rsidRDefault="00835B61" w:rsidP="00835B61">
      <w:pPr>
        <w:pStyle w:val="a8"/>
        <w:widowControl w:val="0"/>
        <w:suppressAutoHyphens w:val="0"/>
        <w:spacing w:line="322" w:lineRule="exact"/>
        <w:ind w:left="1985" w:right="40" w:hanging="1265"/>
      </w:pPr>
    </w:p>
    <w:p w:rsidR="009B12C4" w:rsidRPr="006679D4" w:rsidRDefault="009B12C4" w:rsidP="003A6860">
      <w:pPr>
        <w:spacing w:after="0" w:line="240" w:lineRule="auto"/>
        <w:jc w:val="center"/>
        <w:rPr>
          <w:rFonts w:ascii="Times New Roman" w:hAnsi="Times New Roman" w:cs="Times New Roman"/>
          <w:sz w:val="28"/>
          <w:szCs w:val="28"/>
        </w:rPr>
      </w:pPr>
      <w:r w:rsidRPr="006679D4">
        <w:rPr>
          <w:rFonts w:ascii="Times New Roman" w:hAnsi="Times New Roman" w:cs="Times New Roman"/>
          <w:sz w:val="28"/>
          <w:szCs w:val="28"/>
        </w:rPr>
        <w:t xml:space="preserve">Параграф 1. Участь адміністрації в підготовці проектів </w:t>
      </w:r>
    </w:p>
    <w:p w:rsidR="009B12C4" w:rsidRPr="006679D4" w:rsidRDefault="009B12C4" w:rsidP="003A6860">
      <w:pPr>
        <w:spacing w:after="0" w:line="240" w:lineRule="auto"/>
        <w:jc w:val="center"/>
        <w:rPr>
          <w:rFonts w:ascii="Times New Roman" w:hAnsi="Times New Roman" w:cs="Times New Roman"/>
          <w:sz w:val="28"/>
          <w:szCs w:val="28"/>
        </w:rPr>
      </w:pPr>
      <w:r w:rsidRPr="006679D4">
        <w:rPr>
          <w:rFonts w:ascii="Times New Roman" w:hAnsi="Times New Roman" w:cs="Times New Roman"/>
          <w:sz w:val="28"/>
          <w:szCs w:val="28"/>
        </w:rPr>
        <w:t xml:space="preserve">нормативно-правових актів, що розробляються </w:t>
      </w:r>
    </w:p>
    <w:p w:rsidR="009B12C4" w:rsidRPr="006679D4" w:rsidRDefault="009B12C4" w:rsidP="003A6860">
      <w:pPr>
        <w:spacing w:after="0" w:line="240" w:lineRule="auto"/>
        <w:jc w:val="center"/>
        <w:rPr>
          <w:rFonts w:ascii="Times New Roman" w:hAnsi="Times New Roman" w:cs="Times New Roman"/>
          <w:sz w:val="28"/>
          <w:szCs w:val="28"/>
        </w:rPr>
      </w:pPr>
      <w:r w:rsidRPr="006679D4">
        <w:rPr>
          <w:rFonts w:ascii="Times New Roman" w:hAnsi="Times New Roman" w:cs="Times New Roman"/>
          <w:sz w:val="28"/>
          <w:szCs w:val="28"/>
        </w:rPr>
        <w:t>іншими органами виконавчої влади</w:t>
      </w:r>
    </w:p>
    <w:p w:rsidR="00B77EDB" w:rsidRPr="006679D4" w:rsidRDefault="00B77EDB" w:rsidP="009B12C4">
      <w:pPr>
        <w:spacing w:line="240" w:lineRule="auto"/>
        <w:ind w:firstLine="720"/>
        <w:rPr>
          <w:sz w:val="12"/>
          <w:szCs w:val="12"/>
          <w:lang w:val="uk-UA"/>
        </w:rPr>
      </w:pPr>
    </w:p>
    <w:p w:rsidR="00C31A8E" w:rsidRDefault="009B12C4" w:rsidP="00C31A8E">
      <w:pPr>
        <w:pStyle w:val="afe"/>
        <w:numPr>
          <w:ilvl w:val="1"/>
          <w:numId w:val="10"/>
        </w:numPr>
        <w:spacing w:after="0" w:line="240" w:lineRule="auto"/>
        <w:ind w:left="0" w:firstLine="720"/>
        <w:jc w:val="both"/>
        <w:rPr>
          <w:rFonts w:ascii="Times New Roman" w:hAnsi="Times New Roman" w:cs="Times New Roman"/>
          <w:sz w:val="28"/>
          <w:szCs w:val="28"/>
          <w:lang w:val="uk-UA"/>
        </w:rPr>
      </w:pPr>
      <w:r w:rsidRPr="006679D4">
        <w:rPr>
          <w:rFonts w:ascii="Times New Roman" w:hAnsi="Times New Roman" w:cs="Times New Roman"/>
          <w:sz w:val="28"/>
          <w:szCs w:val="28"/>
        </w:rPr>
        <w:t>Адміністрація готує та подає зауваження і пропозиції з питань розвитку району до проектів нормативно-правових актів, що розробляються іншими органами.</w:t>
      </w:r>
    </w:p>
    <w:p w:rsidR="00CF1A2A" w:rsidRDefault="00CF1A2A" w:rsidP="00CF1A2A">
      <w:pPr>
        <w:spacing w:after="0" w:line="240" w:lineRule="auto"/>
        <w:jc w:val="both"/>
        <w:rPr>
          <w:rFonts w:ascii="Times New Roman" w:hAnsi="Times New Roman" w:cs="Times New Roman"/>
          <w:sz w:val="28"/>
          <w:szCs w:val="28"/>
          <w:lang w:val="uk-UA"/>
        </w:rPr>
      </w:pPr>
    </w:p>
    <w:p w:rsidR="00CF1A2A" w:rsidRDefault="00CF1A2A" w:rsidP="00CF1A2A">
      <w:pPr>
        <w:spacing w:after="0" w:line="240" w:lineRule="auto"/>
        <w:jc w:val="both"/>
        <w:rPr>
          <w:rFonts w:ascii="Times New Roman" w:hAnsi="Times New Roman" w:cs="Times New Roman"/>
          <w:sz w:val="28"/>
          <w:szCs w:val="28"/>
          <w:lang w:val="uk-UA"/>
        </w:rPr>
      </w:pPr>
    </w:p>
    <w:p w:rsidR="00CF1A2A" w:rsidRPr="00CF1A2A" w:rsidRDefault="00CF1A2A" w:rsidP="00CF1A2A">
      <w:pPr>
        <w:spacing w:after="0" w:line="240" w:lineRule="auto"/>
        <w:jc w:val="both"/>
        <w:rPr>
          <w:rFonts w:ascii="Times New Roman" w:hAnsi="Times New Roman" w:cs="Times New Roman"/>
          <w:sz w:val="28"/>
          <w:szCs w:val="28"/>
          <w:lang w:val="uk-UA"/>
        </w:rPr>
      </w:pPr>
    </w:p>
    <w:p w:rsidR="009B12C4" w:rsidRPr="006679D4" w:rsidRDefault="009B12C4" w:rsidP="00F25DE6">
      <w:pPr>
        <w:spacing w:after="0" w:line="240" w:lineRule="auto"/>
        <w:ind w:firstLine="720"/>
        <w:jc w:val="both"/>
        <w:rPr>
          <w:rFonts w:ascii="Times New Roman" w:hAnsi="Times New Roman" w:cs="Times New Roman"/>
          <w:sz w:val="28"/>
          <w:szCs w:val="28"/>
          <w:lang w:val="uk-UA"/>
        </w:rPr>
      </w:pPr>
      <w:r w:rsidRPr="006679D4">
        <w:rPr>
          <w:rFonts w:ascii="Times New Roman" w:hAnsi="Times New Roman" w:cs="Times New Roman"/>
          <w:sz w:val="28"/>
          <w:szCs w:val="28"/>
          <w:lang w:val="uk-UA"/>
        </w:rPr>
        <w:lastRenderedPageBreak/>
        <w:t>1.2.</w:t>
      </w:r>
      <w:r w:rsidRPr="006679D4">
        <w:rPr>
          <w:rFonts w:ascii="Times New Roman" w:hAnsi="Times New Roman" w:cs="Times New Roman"/>
          <w:sz w:val="28"/>
          <w:szCs w:val="28"/>
        </w:rPr>
        <w:t> </w:t>
      </w:r>
      <w:r w:rsidRPr="006679D4">
        <w:rPr>
          <w:rFonts w:ascii="Times New Roman" w:hAnsi="Times New Roman" w:cs="Times New Roman"/>
          <w:sz w:val="28"/>
          <w:szCs w:val="28"/>
          <w:lang w:val="uk-UA"/>
        </w:rPr>
        <w:t>З метою врахування громадської думки щодо проекту нормативно-правового акта з питань розвитку району, що надійшов від інших державних органів для погодження адміністрацією, може бути проведене його публічне громадське обговорення.</w:t>
      </w:r>
    </w:p>
    <w:p w:rsidR="009B12C4" w:rsidRPr="00C31A8E" w:rsidRDefault="009B12C4" w:rsidP="009B12C4">
      <w:pPr>
        <w:spacing w:line="240" w:lineRule="auto"/>
        <w:ind w:firstLine="720"/>
        <w:rPr>
          <w:color w:val="000000"/>
          <w:sz w:val="28"/>
          <w:szCs w:val="28"/>
          <w:lang w:val="uk-UA"/>
        </w:rPr>
      </w:pPr>
    </w:p>
    <w:p w:rsidR="009B12C4" w:rsidRPr="00F25DE6" w:rsidRDefault="009B12C4" w:rsidP="009B12C4">
      <w:pPr>
        <w:spacing w:line="240" w:lineRule="auto"/>
        <w:ind w:firstLine="720"/>
        <w:rPr>
          <w:color w:val="FF0000"/>
          <w:sz w:val="28"/>
          <w:szCs w:val="28"/>
          <w:lang w:val="uk-UA"/>
        </w:rPr>
      </w:pPr>
    </w:p>
    <w:p w:rsidR="009B12C4" w:rsidRPr="006679D4" w:rsidRDefault="009B12C4" w:rsidP="003A6860">
      <w:pPr>
        <w:spacing w:after="0" w:line="240" w:lineRule="auto"/>
        <w:rPr>
          <w:rFonts w:ascii="Times New Roman" w:hAnsi="Times New Roman" w:cs="Times New Roman"/>
          <w:b/>
          <w:bCs/>
          <w:sz w:val="28"/>
          <w:szCs w:val="28"/>
          <w:lang w:val="uk-UA"/>
        </w:rPr>
      </w:pPr>
      <w:r w:rsidRPr="006679D4">
        <w:rPr>
          <w:rFonts w:ascii="Times New Roman" w:hAnsi="Times New Roman" w:cs="Times New Roman"/>
          <w:b/>
          <w:bCs/>
          <w:sz w:val="28"/>
          <w:szCs w:val="28"/>
          <w:lang w:val="uk-UA"/>
        </w:rPr>
        <w:t>Керівник  апарату Недригайлівської</w:t>
      </w:r>
    </w:p>
    <w:p w:rsidR="009B12C4" w:rsidRPr="006679D4" w:rsidRDefault="009B12C4" w:rsidP="003A6860">
      <w:pPr>
        <w:spacing w:after="0" w:line="240" w:lineRule="auto"/>
        <w:rPr>
          <w:rFonts w:ascii="Times New Roman" w:hAnsi="Times New Roman" w:cs="Times New Roman"/>
          <w:b/>
          <w:bCs/>
          <w:sz w:val="28"/>
          <w:szCs w:val="28"/>
          <w:lang w:val="uk-UA"/>
        </w:rPr>
      </w:pPr>
      <w:r w:rsidRPr="006679D4">
        <w:rPr>
          <w:rFonts w:ascii="Times New Roman" w:hAnsi="Times New Roman" w:cs="Times New Roman"/>
          <w:b/>
          <w:bCs/>
          <w:sz w:val="28"/>
          <w:szCs w:val="28"/>
          <w:lang w:val="uk-UA"/>
        </w:rPr>
        <w:t>районної державної адміністрації</w:t>
      </w:r>
      <w:r w:rsidRPr="006679D4">
        <w:rPr>
          <w:rFonts w:ascii="Times New Roman" w:hAnsi="Times New Roman" w:cs="Times New Roman"/>
          <w:b/>
          <w:bCs/>
          <w:sz w:val="28"/>
          <w:szCs w:val="28"/>
          <w:lang w:val="uk-UA"/>
        </w:rPr>
        <w:tab/>
        <w:t xml:space="preserve">                                       </w:t>
      </w:r>
      <w:r w:rsidR="003A6860" w:rsidRPr="006679D4">
        <w:rPr>
          <w:rFonts w:ascii="Times New Roman" w:hAnsi="Times New Roman" w:cs="Times New Roman"/>
          <w:b/>
          <w:bCs/>
          <w:sz w:val="28"/>
          <w:szCs w:val="28"/>
          <w:lang w:val="uk-UA"/>
        </w:rPr>
        <w:t xml:space="preserve">     </w:t>
      </w:r>
      <w:r w:rsidR="00B77EDB" w:rsidRPr="006679D4">
        <w:rPr>
          <w:rFonts w:ascii="Times New Roman" w:hAnsi="Times New Roman" w:cs="Times New Roman"/>
          <w:b/>
          <w:bCs/>
          <w:sz w:val="28"/>
          <w:szCs w:val="28"/>
          <w:lang w:val="uk-UA"/>
        </w:rPr>
        <w:t xml:space="preserve">  </w:t>
      </w:r>
      <w:r w:rsidR="003A6860" w:rsidRPr="006679D4">
        <w:rPr>
          <w:rFonts w:ascii="Times New Roman" w:hAnsi="Times New Roman" w:cs="Times New Roman"/>
          <w:b/>
          <w:bCs/>
          <w:sz w:val="28"/>
          <w:szCs w:val="28"/>
          <w:lang w:val="uk-UA"/>
        </w:rPr>
        <w:t xml:space="preserve"> </w:t>
      </w:r>
      <w:r w:rsidRPr="006679D4">
        <w:rPr>
          <w:rFonts w:ascii="Times New Roman" w:hAnsi="Times New Roman" w:cs="Times New Roman"/>
          <w:b/>
          <w:bCs/>
          <w:sz w:val="28"/>
          <w:szCs w:val="28"/>
          <w:lang w:val="uk-UA"/>
        </w:rPr>
        <w:t>О.І.Неменко</w:t>
      </w:r>
    </w:p>
    <w:p w:rsidR="009B12C4" w:rsidRPr="006679D4" w:rsidRDefault="009B12C4" w:rsidP="003A6860">
      <w:pPr>
        <w:spacing w:after="0" w:line="240" w:lineRule="auto"/>
        <w:rPr>
          <w:rFonts w:ascii="Times New Roman" w:hAnsi="Times New Roman" w:cs="Times New Roman"/>
          <w:b/>
          <w:bCs/>
          <w:sz w:val="28"/>
          <w:szCs w:val="28"/>
          <w:lang w:val="uk-UA"/>
        </w:rPr>
      </w:pPr>
    </w:p>
    <w:p w:rsidR="00F25DE6" w:rsidRPr="006679D4" w:rsidRDefault="00F25DE6" w:rsidP="003A6860">
      <w:pPr>
        <w:spacing w:after="0" w:line="240" w:lineRule="auto"/>
        <w:rPr>
          <w:rFonts w:ascii="Times New Roman" w:hAnsi="Times New Roman" w:cs="Times New Roman"/>
          <w:b/>
          <w:bCs/>
          <w:sz w:val="28"/>
          <w:szCs w:val="28"/>
          <w:lang w:val="uk-UA"/>
        </w:rPr>
      </w:pPr>
    </w:p>
    <w:p w:rsidR="00F25DE6" w:rsidRPr="006679D4" w:rsidRDefault="009B12C4" w:rsidP="003A6860">
      <w:pPr>
        <w:spacing w:after="0" w:line="240" w:lineRule="auto"/>
        <w:rPr>
          <w:rFonts w:ascii="Times New Roman" w:hAnsi="Times New Roman" w:cs="Times New Roman"/>
          <w:b/>
          <w:bCs/>
          <w:sz w:val="28"/>
          <w:szCs w:val="28"/>
          <w:lang w:val="uk-UA"/>
        </w:rPr>
      </w:pPr>
      <w:r w:rsidRPr="006679D4">
        <w:rPr>
          <w:rFonts w:ascii="Times New Roman" w:hAnsi="Times New Roman" w:cs="Times New Roman"/>
          <w:b/>
          <w:bCs/>
          <w:sz w:val="28"/>
          <w:szCs w:val="28"/>
        </w:rPr>
        <w:t>Начальн</w:t>
      </w:r>
      <w:r w:rsidR="00F25DE6" w:rsidRPr="006679D4">
        <w:rPr>
          <w:rFonts w:ascii="Times New Roman" w:hAnsi="Times New Roman" w:cs="Times New Roman"/>
          <w:b/>
          <w:bCs/>
          <w:sz w:val="28"/>
          <w:szCs w:val="28"/>
        </w:rPr>
        <w:t>ик відділу організаційно</w:t>
      </w:r>
      <w:r w:rsidRPr="006679D4">
        <w:rPr>
          <w:rFonts w:ascii="Times New Roman" w:hAnsi="Times New Roman" w:cs="Times New Roman"/>
          <w:b/>
          <w:bCs/>
          <w:sz w:val="28"/>
          <w:szCs w:val="28"/>
        </w:rPr>
        <w:t xml:space="preserve">ї </w:t>
      </w:r>
    </w:p>
    <w:p w:rsidR="009B12C4" w:rsidRPr="006679D4" w:rsidRDefault="00F25DE6" w:rsidP="003A6860">
      <w:pPr>
        <w:spacing w:after="0" w:line="240" w:lineRule="auto"/>
        <w:rPr>
          <w:rFonts w:ascii="Times New Roman" w:hAnsi="Times New Roman" w:cs="Times New Roman"/>
          <w:b/>
          <w:bCs/>
          <w:sz w:val="28"/>
          <w:szCs w:val="28"/>
          <w:lang w:val="uk-UA"/>
        </w:rPr>
      </w:pPr>
      <w:r w:rsidRPr="006679D4">
        <w:rPr>
          <w:rFonts w:ascii="Times New Roman" w:hAnsi="Times New Roman" w:cs="Times New Roman"/>
          <w:b/>
          <w:bCs/>
          <w:sz w:val="28"/>
          <w:szCs w:val="28"/>
          <w:lang w:val="uk-UA"/>
        </w:rPr>
        <w:t>роботи та управління персоналом</w:t>
      </w:r>
    </w:p>
    <w:p w:rsidR="009B12C4" w:rsidRPr="006679D4" w:rsidRDefault="009B12C4" w:rsidP="003A6860">
      <w:pPr>
        <w:spacing w:after="0" w:line="240" w:lineRule="auto"/>
        <w:rPr>
          <w:rFonts w:ascii="Times New Roman" w:hAnsi="Times New Roman" w:cs="Times New Roman"/>
          <w:b/>
          <w:bCs/>
          <w:sz w:val="28"/>
          <w:szCs w:val="28"/>
          <w:lang w:val="uk-UA"/>
        </w:rPr>
      </w:pPr>
      <w:r w:rsidRPr="006679D4">
        <w:rPr>
          <w:rFonts w:ascii="Times New Roman" w:hAnsi="Times New Roman" w:cs="Times New Roman"/>
          <w:b/>
          <w:bCs/>
          <w:sz w:val="28"/>
          <w:szCs w:val="28"/>
          <w:lang w:val="uk-UA"/>
        </w:rPr>
        <w:t>апарату Недригайлівської</w:t>
      </w:r>
      <w:r w:rsidR="00F25DE6" w:rsidRPr="006679D4">
        <w:rPr>
          <w:rFonts w:ascii="Times New Roman" w:hAnsi="Times New Roman" w:cs="Times New Roman"/>
          <w:b/>
          <w:bCs/>
          <w:sz w:val="28"/>
          <w:szCs w:val="28"/>
          <w:lang w:val="uk-UA"/>
        </w:rPr>
        <w:t xml:space="preserve"> районної</w:t>
      </w:r>
    </w:p>
    <w:p w:rsidR="009B12C4" w:rsidRPr="00F25DE6" w:rsidRDefault="009B12C4" w:rsidP="003A6860">
      <w:pPr>
        <w:spacing w:after="0" w:line="240" w:lineRule="auto"/>
        <w:rPr>
          <w:rFonts w:ascii="Times New Roman" w:hAnsi="Times New Roman" w:cs="Times New Roman"/>
          <w:b/>
          <w:bCs/>
          <w:color w:val="FF0000"/>
          <w:sz w:val="28"/>
          <w:szCs w:val="28"/>
          <w:lang w:val="uk-UA"/>
        </w:rPr>
      </w:pPr>
      <w:r w:rsidRPr="006679D4">
        <w:rPr>
          <w:rFonts w:ascii="Times New Roman" w:hAnsi="Times New Roman" w:cs="Times New Roman"/>
          <w:b/>
          <w:bCs/>
          <w:sz w:val="28"/>
          <w:szCs w:val="28"/>
          <w:lang w:val="uk-UA"/>
        </w:rPr>
        <w:t>державної адміністрації</w:t>
      </w:r>
      <w:r w:rsidRPr="006679D4">
        <w:rPr>
          <w:rFonts w:ascii="Times New Roman" w:hAnsi="Times New Roman" w:cs="Times New Roman"/>
          <w:b/>
          <w:bCs/>
          <w:sz w:val="28"/>
          <w:szCs w:val="28"/>
          <w:lang w:val="uk-UA"/>
        </w:rPr>
        <w:tab/>
      </w:r>
      <w:r w:rsidRPr="006679D4">
        <w:rPr>
          <w:rFonts w:ascii="Times New Roman" w:hAnsi="Times New Roman" w:cs="Times New Roman"/>
          <w:b/>
          <w:bCs/>
          <w:sz w:val="28"/>
          <w:szCs w:val="28"/>
          <w:lang w:val="uk-UA"/>
        </w:rPr>
        <w:tab/>
        <w:t xml:space="preserve">                                    </w:t>
      </w:r>
      <w:r w:rsidR="003A6860" w:rsidRPr="006679D4">
        <w:rPr>
          <w:rFonts w:ascii="Times New Roman" w:hAnsi="Times New Roman" w:cs="Times New Roman"/>
          <w:b/>
          <w:bCs/>
          <w:sz w:val="28"/>
          <w:szCs w:val="28"/>
          <w:lang w:val="uk-UA"/>
        </w:rPr>
        <w:t xml:space="preserve"> </w:t>
      </w:r>
      <w:r w:rsidR="00F25DE6" w:rsidRPr="006679D4">
        <w:rPr>
          <w:rFonts w:ascii="Times New Roman" w:hAnsi="Times New Roman" w:cs="Times New Roman"/>
          <w:b/>
          <w:bCs/>
          <w:sz w:val="28"/>
          <w:szCs w:val="28"/>
          <w:lang w:val="uk-UA"/>
        </w:rPr>
        <w:t xml:space="preserve">          </w:t>
      </w:r>
      <w:r w:rsidR="003A6860" w:rsidRPr="006679D4">
        <w:rPr>
          <w:rFonts w:ascii="Times New Roman" w:hAnsi="Times New Roman" w:cs="Times New Roman"/>
          <w:b/>
          <w:bCs/>
          <w:sz w:val="28"/>
          <w:szCs w:val="28"/>
          <w:lang w:val="uk-UA"/>
        </w:rPr>
        <w:t>Л.І.Луцен</w:t>
      </w:r>
      <w:r w:rsidR="003A6860" w:rsidRPr="00835B61">
        <w:rPr>
          <w:rFonts w:ascii="Times New Roman" w:hAnsi="Times New Roman" w:cs="Times New Roman"/>
          <w:b/>
          <w:bCs/>
          <w:sz w:val="28"/>
          <w:szCs w:val="28"/>
          <w:lang w:val="uk-UA"/>
        </w:rPr>
        <w:t>ко</w:t>
      </w:r>
    </w:p>
    <w:tbl>
      <w:tblPr>
        <w:tblpPr w:leftFromText="180" w:rightFromText="180" w:vertAnchor="text" w:horzAnchor="page" w:tblpX="2107" w:tblpY="247"/>
        <w:tblW w:w="0" w:type="auto"/>
        <w:tblLayout w:type="fixed"/>
        <w:tblLook w:val="0000"/>
      </w:tblPr>
      <w:tblGrid>
        <w:gridCol w:w="9714"/>
      </w:tblGrid>
      <w:tr w:rsidR="00B67A60" w:rsidRPr="001C2BE2" w:rsidTr="00B67A60">
        <w:tc>
          <w:tcPr>
            <w:tcW w:w="9714" w:type="dxa"/>
            <w:shd w:val="clear" w:color="auto" w:fill="auto"/>
          </w:tcPr>
          <w:p w:rsidR="00B67A60" w:rsidRPr="00A631BA" w:rsidRDefault="00B67A60" w:rsidP="00B67A60">
            <w:pPr>
              <w:snapToGrid w:val="0"/>
              <w:spacing w:line="240" w:lineRule="auto"/>
              <w:ind w:firstLine="284"/>
              <w:rPr>
                <w:rFonts w:ascii="Times New Roman" w:hAnsi="Times New Roman" w:cs="Times New Roman"/>
                <w:sz w:val="28"/>
                <w:szCs w:val="28"/>
                <w:lang w:val="uk-UA"/>
              </w:rPr>
            </w:pPr>
          </w:p>
        </w:tc>
      </w:tr>
      <w:tr w:rsidR="00B67A60" w:rsidRPr="001C2BE2" w:rsidTr="00B67A60">
        <w:tc>
          <w:tcPr>
            <w:tcW w:w="9714" w:type="dxa"/>
            <w:shd w:val="clear" w:color="auto" w:fill="auto"/>
          </w:tcPr>
          <w:p w:rsidR="00B67A60" w:rsidRPr="00F25DE6" w:rsidRDefault="00B67A60" w:rsidP="00B67A60">
            <w:pPr>
              <w:spacing w:line="240" w:lineRule="auto"/>
              <w:ind w:left="5897"/>
              <w:rPr>
                <w:rFonts w:ascii="Times New Roman" w:hAnsi="Times New Roman" w:cs="Times New Roman"/>
                <w:sz w:val="28"/>
                <w:szCs w:val="28"/>
                <w:lang w:val="uk-UA"/>
              </w:rPr>
            </w:pPr>
          </w:p>
        </w:tc>
      </w:tr>
      <w:tr w:rsidR="00B67A60" w:rsidRPr="001C2BE2" w:rsidTr="00B67A60">
        <w:tc>
          <w:tcPr>
            <w:tcW w:w="9714" w:type="dxa"/>
            <w:shd w:val="clear" w:color="auto" w:fill="auto"/>
          </w:tcPr>
          <w:p w:rsidR="00B67A60" w:rsidRPr="00A631BA" w:rsidRDefault="00B67A60" w:rsidP="00B67A60">
            <w:pPr>
              <w:snapToGrid w:val="0"/>
              <w:spacing w:line="240" w:lineRule="auto"/>
              <w:rPr>
                <w:rFonts w:ascii="Times New Roman" w:hAnsi="Times New Roman" w:cs="Times New Roman"/>
                <w:sz w:val="28"/>
                <w:szCs w:val="28"/>
                <w:lang w:val="uk-UA"/>
              </w:rPr>
            </w:pPr>
          </w:p>
        </w:tc>
      </w:tr>
      <w:tr w:rsidR="00B67A60" w:rsidRPr="001C2BE2" w:rsidTr="00B67A60">
        <w:tc>
          <w:tcPr>
            <w:tcW w:w="9714" w:type="dxa"/>
            <w:shd w:val="clear" w:color="auto" w:fill="auto"/>
          </w:tcPr>
          <w:p w:rsidR="00B67A60" w:rsidRPr="00A631BA" w:rsidRDefault="00B67A60" w:rsidP="00B67A60">
            <w:pPr>
              <w:snapToGrid w:val="0"/>
              <w:spacing w:line="240" w:lineRule="auto"/>
              <w:rPr>
                <w:rFonts w:ascii="Times New Roman" w:hAnsi="Times New Roman" w:cs="Times New Roman"/>
                <w:sz w:val="28"/>
                <w:szCs w:val="28"/>
                <w:lang w:val="uk-UA"/>
              </w:rPr>
            </w:pPr>
          </w:p>
        </w:tc>
      </w:tr>
      <w:tr w:rsidR="00B67A60" w:rsidRPr="001C2BE2" w:rsidTr="00B67A60">
        <w:tc>
          <w:tcPr>
            <w:tcW w:w="9714" w:type="dxa"/>
            <w:shd w:val="clear" w:color="auto" w:fill="auto"/>
          </w:tcPr>
          <w:p w:rsidR="00B67A60" w:rsidRPr="00F25DE6" w:rsidRDefault="00B67A60" w:rsidP="00B67A60">
            <w:pPr>
              <w:snapToGrid w:val="0"/>
              <w:spacing w:line="240" w:lineRule="auto"/>
              <w:rPr>
                <w:rFonts w:ascii="Times New Roman" w:hAnsi="Times New Roman" w:cs="Times New Roman"/>
                <w:sz w:val="28"/>
                <w:szCs w:val="28"/>
                <w:lang w:val="uk-UA"/>
              </w:rPr>
            </w:pPr>
          </w:p>
        </w:tc>
      </w:tr>
      <w:tr w:rsidR="00B67A60" w:rsidRPr="001C2BE2" w:rsidTr="00B67A60">
        <w:tc>
          <w:tcPr>
            <w:tcW w:w="9714" w:type="dxa"/>
            <w:shd w:val="clear" w:color="auto" w:fill="auto"/>
          </w:tcPr>
          <w:p w:rsidR="00B67A60" w:rsidRPr="00A631BA" w:rsidRDefault="00B67A60" w:rsidP="00B67A60">
            <w:pPr>
              <w:snapToGrid w:val="0"/>
              <w:spacing w:line="240" w:lineRule="auto"/>
              <w:rPr>
                <w:rFonts w:ascii="Times New Roman" w:hAnsi="Times New Roman" w:cs="Times New Roman"/>
                <w:sz w:val="28"/>
                <w:szCs w:val="28"/>
                <w:lang w:val="uk-UA"/>
              </w:rPr>
            </w:pPr>
          </w:p>
        </w:tc>
      </w:tr>
      <w:tr w:rsidR="00B67A60" w:rsidRPr="001C2BE2" w:rsidTr="00B67A60">
        <w:tc>
          <w:tcPr>
            <w:tcW w:w="9714" w:type="dxa"/>
            <w:shd w:val="clear" w:color="auto" w:fill="auto"/>
          </w:tcPr>
          <w:p w:rsidR="00B67A60" w:rsidRPr="00F25DE6" w:rsidRDefault="00B67A60" w:rsidP="00B67A60">
            <w:pPr>
              <w:spacing w:line="240" w:lineRule="auto"/>
              <w:rPr>
                <w:rFonts w:ascii="Times New Roman" w:hAnsi="Times New Roman" w:cs="Times New Roman"/>
                <w:sz w:val="10"/>
                <w:szCs w:val="10"/>
                <w:lang w:val="uk-UA"/>
              </w:rPr>
            </w:pPr>
          </w:p>
        </w:tc>
      </w:tr>
    </w:tbl>
    <w:p w:rsidR="009B12C4" w:rsidRPr="00F25DE6" w:rsidRDefault="009B12C4" w:rsidP="009B12C4">
      <w:pPr>
        <w:spacing w:line="240" w:lineRule="auto"/>
        <w:ind w:hanging="40"/>
        <w:rPr>
          <w:b/>
          <w:bCs/>
          <w:color w:val="000000"/>
          <w:sz w:val="28"/>
          <w:szCs w:val="28"/>
          <w:lang w:val="uk-UA"/>
        </w:rPr>
      </w:pPr>
    </w:p>
    <w:p w:rsidR="009B12C4" w:rsidRPr="00F25DE6" w:rsidRDefault="009B12C4" w:rsidP="009B12C4">
      <w:pPr>
        <w:spacing w:line="240" w:lineRule="auto"/>
        <w:ind w:hanging="40"/>
        <w:rPr>
          <w:b/>
          <w:bCs/>
          <w:color w:val="000000"/>
          <w:sz w:val="28"/>
          <w:szCs w:val="28"/>
          <w:lang w:val="uk-UA"/>
        </w:rPr>
      </w:pPr>
    </w:p>
    <w:p w:rsidR="009B12C4" w:rsidRPr="00F25DE6" w:rsidRDefault="009B12C4" w:rsidP="009B12C4">
      <w:pPr>
        <w:spacing w:line="240" w:lineRule="auto"/>
        <w:ind w:hanging="40"/>
        <w:rPr>
          <w:b/>
          <w:bCs/>
          <w:color w:val="000000"/>
          <w:sz w:val="28"/>
          <w:szCs w:val="28"/>
          <w:lang w:val="uk-UA"/>
        </w:rPr>
      </w:pPr>
    </w:p>
    <w:p w:rsidR="009B12C4" w:rsidRPr="00F25DE6" w:rsidRDefault="009B12C4" w:rsidP="009B12C4">
      <w:pPr>
        <w:spacing w:line="240" w:lineRule="auto"/>
        <w:ind w:hanging="40"/>
        <w:rPr>
          <w:b/>
          <w:bCs/>
          <w:color w:val="000000"/>
          <w:sz w:val="28"/>
          <w:szCs w:val="28"/>
          <w:lang w:val="uk-UA"/>
        </w:rPr>
      </w:pPr>
    </w:p>
    <w:p w:rsidR="009B12C4" w:rsidRPr="00F25DE6" w:rsidRDefault="009B12C4" w:rsidP="009B12C4">
      <w:pPr>
        <w:rPr>
          <w:lang w:val="uk-UA"/>
        </w:rPr>
        <w:sectPr w:rsidR="009B12C4" w:rsidRPr="00F25DE6" w:rsidSect="0029701B">
          <w:headerReference w:type="default" r:id="rId9"/>
          <w:pgSz w:w="11906" w:h="16820"/>
          <w:pgMar w:top="1135" w:right="701" w:bottom="284" w:left="1701" w:header="567" w:footer="720" w:gutter="0"/>
          <w:cols w:space="720"/>
          <w:docGrid w:linePitch="360"/>
        </w:sectPr>
      </w:pPr>
    </w:p>
    <w:p w:rsidR="00F25DE6" w:rsidRDefault="00F25DE6" w:rsidP="00F92D88">
      <w:pPr>
        <w:spacing w:line="240" w:lineRule="auto"/>
        <w:rPr>
          <w:rFonts w:ascii="Times New Roman" w:hAnsi="Times New Roman" w:cs="Times New Roman"/>
          <w:bCs/>
          <w:sz w:val="28"/>
          <w:szCs w:val="28"/>
          <w:lang w:val="uk-UA"/>
        </w:rPr>
      </w:pPr>
    </w:p>
    <w:p w:rsidR="009B12C4" w:rsidRPr="00117DB3" w:rsidRDefault="007C162F" w:rsidP="009B12C4">
      <w:pPr>
        <w:spacing w:line="240" w:lineRule="auto"/>
        <w:ind w:left="5897"/>
        <w:rPr>
          <w:rFonts w:ascii="Times New Roman" w:hAnsi="Times New Roman" w:cs="Times New Roman"/>
          <w:bCs/>
          <w:sz w:val="28"/>
          <w:szCs w:val="28"/>
          <w:lang w:val="uk-UA"/>
        </w:rPr>
      </w:pPr>
      <w:r w:rsidRPr="007C162F">
        <w:rPr>
          <w:rFonts w:ascii="Times New Roman" w:hAnsi="Times New Roman" w:cs="Times New Roman"/>
        </w:rPr>
        <w:pict>
          <v:shapetype id="_x0000_t202" coordsize="21600,21600" o:spt="202" path="m,l,21600r21600,l21600,xe">
            <v:stroke joinstyle="miter"/>
            <v:path gradientshapeok="t" o:connecttype="rect"/>
          </v:shapetype>
          <v:shape id="_x0000_s1026" type="#_x0000_t202" style="position:absolute;left:0;text-align:left;margin-left:187.2pt;margin-top:-35.85pt;width:69.7pt;height:29.2pt;z-index:251660288;mso-wrap-distance-left:9.05pt;mso-wrap-distance-right:9.05pt" stroked="f">
            <v:fill color2="black"/>
            <v:textbox inset="0,0,0,0">
              <w:txbxContent>
                <w:p w:rsidR="00F7667C" w:rsidRPr="00EE524A" w:rsidRDefault="00F7667C" w:rsidP="00C27C61">
                  <w:pPr>
                    <w:rPr>
                      <w:lang w:val="uk-UA"/>
                    </w:rPr>
                  </w:pPr>
                  <w:r>
                    <w:rPr>
                      <w:lang w:val="uk-UA"/>
                    </w:rPr>
                    <w:t xml:space="preserve"> </w:t>
                  </w:r>
                </w:p>
              </w:txbxContent>
            </v:textbox>
          </v:shape>
        </w:pict>
      </w:r>
      <w:r w:rsidR="009B12C4" w:rsidRPr="00921409">
        <w:rPr>
          <w:rFonts w:ascii="Times New Roman" w:hAnsi="Times New Roman" w:cs="Times New Roman"/>
          <w:bCs/>
          <w:sz w:val="28"/>
          <w:szCs w:val="28"/>
        </w:rPr>
        <w:t xml:space="preserve">Додаток </w:t>
      </w:r>
      <w:r w:rsidR="00117DB3">
        <w:rPr>
          <w:rFonts w:ascii="Times New Roman" w:hAnsi="Times New Roman" w:cs="Times New Roman"/>
          <w:bCs/>
          <w:sz w:val="28"/>
          <w:szCs w:val="28"/>
          <w:lang w:val="uk-UA"/>
        </w:rPr>
        <w:t>1</w:t>
      </w:r>
    </w:p>
    <w:p w:rsidR="009B12C4" w:rsidRPr="00907E18" w:rsidRDefault="009B12C4" w:rsidP="00907E18">
      <w:pPr>
        <w:spacing w:line="240" w:lineRule="auto"/>
        <w:ind w:left="5897"/>
        <w:rPr>
          <w:rFonts w:ascii="Times New Roman" w:hAnsi="Times New Roman" w:cs="Times New Roman"/>
          <w:bCs/>
          <w:sz w:val="28"/>
          <w:szCs w:val="28"/>
          <w:lang w:val="uk-UA"/>
        </w:rPr>
      </w:pPr>
      <w:r w:rsidRPr="00921409">
        <w:rPr>
          <w:rFonts w:ascii="Times New Roman" w:hAnsi="Times New Roman" w:cs="Times New Roman"/>
          <w:bCs/>
          <w:sz w:val="28"/>
          <w:szCs w:val="28"/>
        </w:rPr>
        <w:t xml:space="preserve">до Регламенту Недригайлівської </w:t>
      </w:r>
      <w:r w:rsidR="00907E18">
        <w:rPr>
          <w:rFonts w:ascii="Times New Roman" w:hAnsi="Times New Roman" w:cs="Times New Roman"/>
          <w:bCs/>
          <w:sz w:val="28"/>
          <w:szCs w:val="28"/>
        </w:rPr>
        <w:t>районної державної адміністраці</w:t>
      </w:r>
      <w:r w:rsidR="00907E18">
        <w:rPr>
          <w:rFonts w:ascii="Times New Roman" w:hAnsi="Times New Roman" w:cs="Times New Roman"/>
          <w:bCs/>
          <w:sz w:val="28"/>
          <w:szCs w:val="28"/>
          <w:lang w:val="uk-UA"/>
        </w:rPr>
        <w:t>ї</w:t>
      </w:r>
    </w:p>
    <w:p w:rsidR="009B12C4" w:rsidRDefault="009B12C4" w:rsidP="009B12C4">
      <w:pPr>
        <w:pStyle w:val="af"/>
      </w:pPr>
      <w:r>
        <w:t>Довідка</w:t>
      </w:r>
    </w:p>
    <w:p w:rsidR="009B12C4" w:rsidRDefault="009B12C4" w:rsidP="009B12C4">
      <w:pPr>
        <w:pStyle w:val="af"/>
      </w:pPr>
      <w:r>
        <w:t>про погодження проекту розпорядження</w:t>
      </w:r>
    </w:p>
    <w:p w:rsidR="009B12C4" w:rsidRDefault="009B12C4" w:rsidP="009B12C4">
      <w:pPr>
        <w:pStyle w:val="af"/>
      </w:pPr>
      <w:r>
        <w:t xml:space="preserve">голови Недригайлівської районної державної адміністрації </w:t>
      </w:r>
    </w:p>
    <w:p w:rsidR="009B12C4" w:rsidRDefault="009B12C4" w:rsidP="009B12C4">
      <w:pPr>
        <w:pStyle w:val="ad"/>
        <w:ind w:right="5" w:firstLine="0"/>
        <w:rPr>
          <w:b/>
          <w:bCs/>
        </w:rPr>
      </w:pPr>
      <w:r>
        <w:rPr>
          <w:b/>
          <w:bCs/>
        </w:rPr>
        <w:t>_____________________________________________</w:t>
      </w:r>
    </w:p>
    <w:p w:rsidR="009B12C4" w:rsidRDefault="009B12C4" w:rsidP="009572BF">
      <w:pPr>
        <w:pStyle w:val="ad"/>
        <w:ind w:right="5" w:firstLine="0"/>
        <w:rPr>
          <w:b/>
          <w:bCs/>
        </w:rPr>
      </w:pPr>
      <w:r>
        <w:rPr>
          <w:b/>
          <w:bCs/>
        </w:rPr>
        <w:t>(назва)</w:t>
      </w:r>
    </w:p>
    <w:p w:rsidR="009B12C4" w:rsidRPr="00921409" w:rsidRDefault="009B12C4" w:rsidP="009B12C4">
      <w:pPr>
        <w:pStyle w:val="a8"/>
        <w:jc w:val="left"/>
        <w:rPr>
          <w:b/>
          <w:bCs/>
        </w:rPr>
      </w:pPr>
      <w:r w:rsidRPr="00921409">
        <w:t>Проект розпорядження розроблено</w:t>
      </w:r>
      <w:r w:rsidRPr="00921409">
        <w:rPr>
          <w:b/>
          <w:bCs/>
        </w:rPr>
        <w:t xml:space="preserve"> ______________________________________</w:t>
      </w:r>
    </w:p>
    <w:p w:rsidR="009B12C4" w:rsidRPr="00921409" w:rsidRDefault="009B12C4" w:rsidP="009B12C4">
      <w:pPr>
        <w:spacing w:line="240" w:lineRule="auto"/>
        <w:rPr>
          <w:rFonts w:ascii="Times New Roman" w:hAnsi="Times New Roman" w:cs="Times New Roman"/>
          <w:sz w:val="28"/>
          <w:szCs w:val="28"/>
        </w:rPr>
      </w:pPr>
      <w:r w:rsidRPr="00921409">
        <w:rPr>
          <w:rFonts w:ascii="Times New Roman" w:hAnsi="Times New Roman" w:cs="Times New Roman"/>
          <w:b/>
          <w:bCs/>
          <w:sz w:val="28"/>
          <w:szCs w:val="28"/>
        </w:rPr>
        <w:t>Підстава для розроблення</w:t>
      </w:r>
      <w:r w:rsidRPr="00921409">
        <w:rPr>
          <w:rFonts w:ascii="Times New Roman" w:hAnsi="Times New Roman" w:cs="Times New Roman"/>
          <w:sz w:val="28"/>
          <w:szCs w:val="28"/>
        </w:rPr>
        <w:t xml:space="preserve"> ____________________________________________</w:t>
      </w:r>
    </w:p>
    <w:p w:rsidR="009B12C4" w:rsidRPr="00921409" w:rsidRDefault="009B12C4" w:rsidP="009B12C4">
      <w:pPr>
        <w:spacing w:line="240" w:lineRule="auto"/>
        <w:ind w:left="3600"/>
        <w:rPr>
          <w:rFonts w:ascii="Times New Roman" w:hAnsi="Times New Roman" w:cs="Times New Roman"/>
        </w:rPr>
      </w:pPr>
      <w:r w:rsidRPr="00921409">
        <w:rPr>
          <w:rFonts w:ascii="Times New Roman" w:hAnsi="Times New Roman" w:cs="Times New Roman"/>
        </w:rPr>
        <w:t xml:space="preserve">(на виконання актів законодавства, рішення колегії та </w:t>
      </w:r>
      <w:r w:rsidRPr="00921409">
        <w:rPr>
          <w:rFonts w:ascii="Times New Roman" w:hAnsi="Times New Roman" w:cs="Times New Roman"/>
        </w:rPr>
        <w:br/>
        <w:t xml:space="preserve"> власної ініціативи)</w:t>
      </w:r>
    </w:p>
    <w:p w:rsidR="009B12C4" w:rsidRPr="00921409" w:rsidRDefault="009B12C4" w:rsidP="009B12C4">
      <w:pPr>
        <w:spacing w:line="240" w:lineRule="auto"/>
        <w:rPr>
          <w:rFonts w:ascii="Times New Roman" w:hAnsi="Times New Roman" w:cs="Times New Roman"/>
          <w:sz w:val="28"/>
          <w:szCs w:val="28"/>
        </w:rPr>
      </w:pPr>
      <w:r w:rsidRPr="00921409">
        <w:rPr>
          <w:rFonts w:ascii="Times New Roman" w:hAnsi="Times New Roman" w:cs="Times New Roman"/>
          <w:sz w:val="28"/>
          <w:szCs w:val="28"/>
        </w:rPr>
        <w:t>_______________________</w:t>
      </w:r>
      <w:r w:rsidRPr="00921409">
        <w:rPr>
          <w:rFonts w:ascii="Times New Roman" w:hAnsi="Times New Roman" w:cs="Times New Roman"/>
          <w:sz w:val="28"/>
          <w:szCs w:val="28"/>
        </w:rPr>
        <w:tab/>
        <w:t xml:space="preserve">            </w:t>
      </w:r>
      <w:r w:rsidRPr="00921409">
        <w:rPr>
          <w:rFonts w:ascii="Times New Roman" w:hAnsi="Times New Roman" w:cs="Times New Roman"/>
          <w:sz w:val="28"/>
          <w:szCs w:val="28"/>
        </w:rPr>
        <w:tab/>
        <w:t>_______             ___________________</w:t>
      </w:r>
    </w:p>
    <w:p w:rsidR="009B12C4" w:rsidRPr="00921409" w:rsidRDefault="009B12C4" w:rsidP="009B12C4">
      <w:pPr>
        <w:spacing w:line="240" w:lineRule="auto"/>
        <w:rPr>
          <w:rFonts w:ascii="Times New Roman" w:hAnsi="Times New Roman" w:cs="Times New Roman"/>
        </w:rPr>
      </w:pPr>
      <w:r w:rsidRPr="00921409">
        <w:rPr>
          <w:rFonts w:ascii="Times New Roman" w:hAnsi="Times New Roman" w:cs="Times New Roman"/>
        </w:rPr>
        <w:t xml:space="preserve">  (найменування посади керівника   </w:t>
      </w:r>
      <w:r w:rsidRPr="00921409">
        <w:rPr>
          <w:rFonts w:ascii="Times New Roman" w:hAnsi="Times New Roman" w:cs="Times New Roman"/>
        </w:rPr>
        <w:tab/>
      </w:r>
      <w:r w:rsidRPr="00921409">
        <w:rPr>
          <w:rFonts w:ascii="Times New Roman" w:hAnsi="Times New Roman" w:cs="Times New Roman"/>
        </w:rPr>
        <w:tab/>
        <w:t xml:space="preserve">  (підпис) </w:t>
      </w:r>
      <w:r w:rsidRPr="00921409">
        <w:rPr>
          <w:rFonts w:ascii="Times New Roman" w:hAnsi="Times New Roman" w:cs="Times New Roman"/>
        </w:rPr>
        <w:tab/>
      </w:r>
      <w:r w:rsidRPr="00921409">
        <w:rPr>
          <w:rFonts w:ascii="Times New Roman" w:hAnsi="Times New Roman" w:cs="Times New Roman"/>
        </w:rPr>
        <w:tab/>
        <w:t>(ініціали та прізвище)</w:t>
      </w:r>
    </w:p>
    <w:p w:rsidR="009B12C4" w:rsidRPr="00921409" w:rsidRDefault="009B12C4" w:rsidP="009B12C4">
      <w:pPr>
        <w:spacing w:line="240" w:lineRule="auto"/>
        <w:rPr>
          <w:rFonts w:ascii="Times New Roman" w:hAnsi="Times New Roman" w:cs="Times New Roman"/>
        </w:rPr>
      </w:pPr>
      <w:r w:rsidRPr="00921409">
        <w:rPr>
          <w:rFonts w:ascii="Times New Roman" w:hAnsi="Times New Roman" w:cs="Times New Roman"/>
        </w:rPr>
        <w:t xml:space="preserve">  структурного підрозділу, іншого</w:t>
      </w:r>
    </w:p>
    <w:p w:rsidR="009B12C4" w:rsidRPr="00907E18" w:rsidRDefault="009B12C4" w:rsidP="009B12C4">
      <w:pPr>
        <w:spacing w:line="240" w:lineRule="auto"/>
        <w:rPr>
          <w:rFonts w:ascii="Times New Roman" w:hAnsi="Times New Roman" w:cs="Times New Roman"/>
        </w:rPr>
      </w:pPr>
      <w:r w:rsidRPr="00921409">
        <w:rPr>
          <w:rFonts w:ascii="Times New Roman" w:hAnsi="Times New Roman" w:cs="Times New Roman"/>
        </w:rPr>
        <w:t xml:space="preserve">  органу, що є головним розробником)</w:t>
      </w:r>
    </w:p>
    <w:tbl>
      <w:tblPr>
        <w:tblW w:w="10168" w:type="dxa"/>
        <w:tblLayout w:type="fixed"/>
        <w:tblLook w:val="0000"/>
      </w:tblPr>
      <w:tblGrid>
        <w:gridCol w:w="4696"/>
        <w:gridCol w:w="732"/>
        <w:gridCol w:w="1304"/>
        <w:gridCol w:w="656"/>
        <w:gridCol w:w="2409"/>
        <w:gridCol w:w="371"/>
      </w:tblGrid>
      <w:tr w:rsidR="009B12C4" w:rsidRPr="00921409" w:rsidTr="009572BF">
        <w:trPr>
          <w:gridAfter w:val="1"/>
          <w:wAfter w:w="371" w:type="dxa"/>
        </w:trPr>
        <w:tc>
          <w:tcPr>
            <w:tcW w:w="9797" w:type="dxa"/>
            <w:gridSpan w:val="5"/>
            <w:shd w:val="clear" w:color="auto" w:fill="auto"/>
          </w:tcPr>
          <w:p w:rsidR="009B12C4" w:rsidRPr="00921409" w:rsidRDefault="009B12C4" w:rsidP="00542F4D">
            <w:pPr>
              <w:snapToGrid w:val="0"/>
              <w:spacing w:line="240" w:lineRule="auto"/>
              <w:rPr>
                <w:rFonts w:ascii="Times New Roman" w:hAnsi="Times New Roman" w:cs="Times New Roman"/>
                <w:sz w:val="28"/>
                <w:szCs w:val="28"/>
              </w:rPr>
            </w:pPr>
            <w:r w:rsidRPr="00921409">
              <w:rPr>
                <w:rFonts w:ascii="Times New Roman" w:hAnsi="Times New Roman" w:cs="Times New Roman"/>
                <w:b/>
                <w:bCs/>
                <w:sz w:val="28"/>
                <w:szCs w:val="28"/>
              </w:rPr>
              <w:t>Погоджено:</w:t>
            </w:r>
            <w:r w:rsidRPr="00921409">
              <w:rPr>
                <w:rFonts w:ascii="Times New Roman" w:hAnsi="Times New Roman" w:cs="Times New Roman"/>
                <w:sz w:val="28"/>
                <w:szCs w:val="28"/>
              </w:rPr>
              <w:t xml:space="preserve"> без зауважень; із зауваженням (пропозиціями); із зауваженням (пропозиціями), які враховано частково; із зауваженням (пропозиціями), які не враховано</w:t>
            </w:r>
          </w:p>
        </w:tc>
      </w:tr>
      <w:tr w:rsidR="009B12C4" w:rsidRPr="00921409" w:rsidTr="009572BF">
        <w:trPr>
          <w:gridAfter w:val="1"/>
          <w:wAfter w:w="371" w:type="dxa"/>
        </w:trPr>
        <w:tc>
          <w:tcPr>
            <w:tcW w:w="5428" w:type="dxa"/>
            <w:gridSpan w:val="2"/>
            <w:shd w:val="clear" w:color="auto" w:fill="auto"/>
          </w:tcPr>
          <w:p w:rsidR="009B12C4" w:rsidRPr="00921409" w:rsidRDefault="009B12C4" w:rsidP="00907E18">
            <w:pPr>
              <w:snapToGrid w:val="0"/>
              <w:spacing w:line="240" w:lineRule="auto"/>
              <w:rPr>
                <w:rFonts w:ascii="Times New Roman" w:hAnsi="Times New Roman" w:cs="Times New Roman"/>
                <w:sz w:val="28"/>
                <w:szCs w:val="28"/>
              </w:rPr>
            </w:pPr>
            <w:r w:rsidRPr="00921409">
              <w:rPr>
                <w:rFonts w:ascii="Times New Roman" w:hAnsi="Times New Roman" w:cs="Times New Roman"/>
                <w:sz w:val="28"/>
                <w:szCs w:val="28"/>
              </w:rPr>
              <w:t>________________________________</w:t>
            </w:r>
          </w:p>
          <w:p w:rsidR="009B12C4" w:rsidRPr="00921409" w:rsidRDefault="009B12C4" w:rsidP="00542F4D">
            <w:pPr>
              <w:spacing w:line="240" w:lineRule="auto"/>
              <w:jc w:val="center"/>
              <w:rPr>
                <w:rFonts w:ascii="Times New Roman" w:hAnsi="Times New Roman" w:cs="Times New Roman"/>
              </w:rPr>
            </w:pPr>
            <w:r w:rsidRPr="00921409">
              <w:rPr>
                <w:rFonts w:ascii="Times New Roman" w:hAnsi="Times New Roman" w:cs="Times New Roman"/>
              </w:rPr>
              <w:t>(посада)</w:t>
            </w:r>
          </w:p>
        </w:tc>
        <w:tc>
          <w:tcPr>
            <w:tcW w:w="1960" w:type="dxa"/>
            <w:gridSpan w:val="2"/>
            <w:shd w:val="clear" w:color="auto" w:fill="auto"/>
          </w:tcPr>
          <w:p w:rsidR="009B12C4" w:rsidRPr="00921409" w:rsidRDefault="009B12C4" w:rsidP="00542F4D">
            <w:pPr>
              <w:snapToGrid w:val="0"/>
              <w:spacing w:line="240" w:lineRule="auto"/>
              <w:jc w:val="center"/>
              <w:rPr>
                <w:rFonts w:ascii="Times New Roman" w:hAnsi="Times New Roman" w:cs="Times New Roman"/>
                <w:sz w:val="28"/>
                <w:szCs w:val="28"/>
              </w:rPr>
            </w:pPr>
            <w:r w:rsidRPr="00921409">
              <w:rPr>
                <w:rFonts w:ascii="Times New Roman" w:hAnsi="Times New Roman" w:cs="Times New Roman"/>
                <w:sz w:val="28"/>
                <w:szCs w:val="28"/>
              </w:rPr>
              <w:t>__________</w:t>
            </w:r>
          </w:p>
          <w:p w:rsidR="009B12C4" w:rsidRPr="00921409" w:rsidRDefault="009B12C4" w:rsidP="00542F4D">
            <w:pPr>
              <w:spacing w:line="240" w:lineRule="auto"/>
              <w:jc w:val="center"/>
              <w:rPr>
                <w:rFonts w:ascii="Times New Roman" w:hAnsi="Times New Roman" w:cs="Times New Roman"/>
              </w:rPr>
            </w:pPr>
            <w:r w:rsidRPr="00921409">
              <w:rPr>
                <w:rFonts w:ascii="Times New Roman" w:hAnsi="Times New Roman" w:cs="Times New Roman"/>
              </w:rPr>
              <w:t>(підпис, дата)</w:t>
            </w:r>
          </w:p>
        </w:tc>
        <w:tc>
          <w:tcPr>
            <w:tcW w:w="2409" w:type="dxa"/>
            <w:shd w:val="clear" w:color="auto" w:fill="auto"/>
          </w:tcPr>
          <w:p w:rsidR="009B12C4" w:rsidRPr="00921409" w:rsidRDefault="009B12C4" w:rsidP="00542F4D">
            <w:pPr>
              <w:snapToGrid w:val="0"/>
              <w:spacing w:line="240" w:lineRule="auto"/>
              <w:jc w:val="center"/>
              <w:rPr>
                <w:rFonts w:ascii="Times New Roman" w:hAnsi="Times New Roman" w:cs="Times New Roman"/>
                <w:sz w:val="28"/>
                <w:szCs w:val="28"/>
              </w:rPr>
            </w:pPr>
            <w:r w:rsidRPr="00921409">
              <w:rPr>
                <w:rFonts w:ascii="Times New Roman" w:hAnsi="Times New Roman" w:cs="Times New Roman"/>
                <w:sz w:val="28"/>
                <w:szCs w:val="28"/>
              </w:rPr>
              <w:t>_____________</w:t>
            </w:r>
          </w:p>
          <w:p w:rsidR="009B12C4" w:rsidRPr="00921409" w:rsidRDefault="009B12C4" w:rsidP="00542F4D">
            <w:pPr>
              <w:spacing w:line="240" w:lineRule="auto"/>
              <w:jc w:val="center"/>
              <w:rPr>
                <w:rFonts w:ascii="Times New Roman" w:hAnsi="Times New Roman" w:cs="Times New Roman"/>
              </w:rPr>
            </w:pPr>
            <w:r w:rsidRPr="00921409">
              <w:rPr>
                <w:rFonts w:ascii="Times New Roman" w:hAnsi="Times New Roman" w:cs="Times New Roman"/>
              </w:rPr>
              <w:t>(ініціали та прізвище)</w:t>
            </w:r>
          </w:p>
        </w:tc>
      </w:tr>
      <w:tr w:rsidR="009B12C4" w:rsidRPr="00921409" w:rsidTr="009572BF">
        <w:tc>
          <w:tcPr>
            <w:tcW w:w="10168" w:type="dxa"/>
            <w:gridSpan w:val="6"/>
            <w:shd w:val="clear" w:color="auto" w:fill="auto"/>
          </w:tcPr>
          <w:p w:rsidR="009B12C4" w:rsidRPr="00921409" w:rsidRDefault="009B12C4" w:rsidP="00542F4D">
            <w:pPr>
              <w:snapToGrid w:val="0"/>
              <w:spacing w:line="240" w:lineRule="auto"/>
              <w:rPr>
                <w:rFonts w:ascii="Times New Roman" w:hAnsi="Times New Roman" w:cs="Times New Roman"/>
                <w:b/>
                <w:bCs/>
                <w:sz w:val="28"/>
                <w:szCs w:val="28"/>
              </w:rPr>
            </w:pPr>
            <w:r w:rsidRPr="00921409">
              <w:rPr>
                <w:rFonts w:ascii="Times New Roman" w:hAnsi="Times New Roman" w:cs="Times New Roman"/>
                <w:b/>
                <w:bCs/>
                <w:sz w:val="28"/>
                <w:szCs w:val="28"/>
              </w:rPr>
              <w:t xml:space="preserve">Погоджено апаратом </w:t>
            </w:r>
            <w:r w:rsidRPr="00921409">
              <w:rPr>
                <w:rFonts w:ascii="Times New Roman" w:hAnsi="Times New Roman" w:cs="Times New Roman"/>
                <w:b/>
                <w:sz w:val="28"/>
                <w:szCs w:val="28"/>
              </w:rPr>
              <w:t>Недригайлівської районної</w:t>
            </w:r>
            <w:r w:rsidRPr="00921409">
              <w:rPr>
                <w:rFonts w:ascii="Times New Roman" w:hAnsi="Times New Roman" w:cs="Times New Roman"/>
              </w:rPr>
              <w:t xml:space="preserve"> </w:t>
            </w:r>
            <w:r w:rsidRPr="00921409">
              <w:rPr>
                <w:rFonts w:ascii="Times New Roman" w:hAnsi="Times New Roman" w:cs="Times New Roman"/>
                <w:b/>
                <w:bCs/>
                <w:sz w:val="28"/>
                <w:szCs w:val="28"/>
              </w:rPr>
              <w:t>державної адміністрації:</w:t>
            </w:r>
          </w:p>
        </w:tc>
      </w:tr>
      <w:tr w:rsidR="009B12C4" w:rsidRPr="00921409" w:rsidTr="009572BF">
        <w:tc>
          <w:tcPr>
            <w:tcW w:w="4696" w:type="dxa"/>
            <w:shd w:val="clear" w:color="auto" w:fill="auto"/>
          </w:tcPr>
          <w:p w:rsidR="009B12C4" w:rsidRPr="00921409" w:rsidRDefault="009B12C4" w:rsidP="00542F4D">
            <w:pPr>
              <w:snapToGrid w:val="0"/>
              <w:spacing w:line="240" w:lineRule="auto"/>
              <w:jc w:val="center"/>
              <w:rPr>
                <w:rFonts w:ascii="Times New Roman" w:hAnsi="Times New Roman" w:cs="Times New Roman"/>
                <w:sz w:val="28"/>
                <w:szCs w:val="28"/>
              </w:rPr>
            </w:pPr>
            <w:r w:rsidRPr="00921409">
              <w:rPr>
                <w:rFonts w:ascii="Times New Roman" w:hAnsi="Times New Roman" w:cs="Times New Roman"/>
                <w:sz w:val="28"/>
                <w:szCs w:val="28"/>
              </w:rPr>
              <w:t>________________________________</w:t>
            </w:r>
          </w:p>
          <w:p w:rsidR="009B12C4" w:rsidRPr="00921409" w:rsidRDefault="009B12C4" w:rsidP="00542F4D">
            <w:pPr>
              <w:spacing w:line="240" w:lineRule="auto"/>
              <w:jc w:val="center"/>
              <w:rPr>
                <w:rFonts w:ascii="Times New Roman" w:hAnsi="Times New Roman" w:cs="Times New Roman"/>
              </w:rPr>
            </w:pPr>
            <w:r w:rsidRPr="00921409">
              <w:rPr>
                <w:rFonts w:ascii="Times New Roman" w:hAnsi="Times New Roman" w:cs="Times New Roman"/>
              </w:rPr>
              <w:t>(посада)</w:t>
            </w:r>
          </w:p>
        </w:tc>
        <w:tc>
          <w:tcPr>
            <w:tcW w:w="2036" w:type="dxa"/>
            <w:gridSpan w:val="2"/>
            <w:shd w:val="clear" w:color="auto" w:fill="auto"/>
          </w:tcPr>
          <w:p w:rsidR="009B12C4" w:rsidRPr="00921409" w:rsidRDefault="009B12C4" w:rsidP="00542F4D">
            <w:pPr>
              <w:snapToGrid w:val="0"/>
              <w:spacing w:line="240" w:lineRule="auto"/>
              <w:jc w:val="center"/>
              <w:rPr>
                <w:rFonts w:ascii="Times New Roman" w:hAnsi="Times New Roman" w:cs="Times New Roman"/>
                <w:sz w:val="28"/>
                <w:szCs w:val="28"/>
              </w:rPr>
            </w:pPr>
            <w:r w:rsidRPr="00921409">
              <w:rPr>
                <w:rFonts w:ascii="Times New Roman" w:hAnsi="Times New Roman" w:cs="Times New Roman"/>
                <w:sz w:val="28"/>
                <w:szCs w:val="28"/>
              </w:rPr>
              <w:t>__________</w:t>
            </w:r>
          </w:p>
          <w:p w:rsidR="009B12C4" w:rsidRPr="00921409" w:rsidRDefault="009B12C4" w:rsidP="00542F4D">
            <w:pPr>
              <w:spacing w:line="240" w:lineRule="auto"/>
              <w:jc w:val="center"/>
              <w:rPr>
                <w:rFonts w:ascii="Times New Roman" w:hAnsi="Times New Roman" w:cs="Times New Roman"/>
              </w:rPr>
            </w:pPr>
            <w:r w:rsidRPr="00921409">
              <w:rPr>
                <w:rFonts w:ascii="Times New Roman" w:hAnsi="Times New Roman" w:cs="Times New Roman"/>
              </w:rPr>
              <w:t>(підпис, дата)</w:t>
            </w:r>
          </w:p>
        </w:tc>
        <w:tc>
          <w:tcPr>
            <w:tcW w:w="3436" w:type="dxa"/>
            <w:gridSpan w:val="3"/>
            <w:shd w:val="clear" w:color="auto" w:fill="auto"/>
          </w:tcPr>
          <w:p w:rsidR="009B12C4" w:rsidRPr="00921409" w:rsidRDefault="009B12C4" w:rsidP="00542F4D">
            <w:pPr>
              <w:snapToGrid w:val="0"/>
              <w:spacing w:line="240" w:lineRule="auto"/>
              <w:jc w:val="center"/>
              <w:rPr>
                <w:rFonts w:ascii="Times New Roman" w:hAnsi="Times New Roman" w:cs="Times New Roman"/>
                <w:sz w:val="28"/>
                <w:szCs w:val="28"/>
              </w:rPr>
            </w:pPr>
            <w:r w:rsidRPr="00921409">
              <w:rPr>
                <w:rFonts w:ascii="Times New Roman" w:hAnsi="Times New Roman" w:cs="Times New Roman"/>
                <w:sz w:val="28"/>
                <w:szCs w:val="28"/>
              </w:rPr>
              <w:t>_________________</w:t>
            </w:r>
          </w:p>
          <w:p w:rsidR="009B12C4" w:rsidRPr="00921409" w:rsidRDefault="009B12C4" w:rsidP="00542F4D">
            <w:pPr>
              <w:spacing w:line="240" w:lineRule="auto"/>
              <w:jc w:val="center"/>
              <w:rPr>
                <w:rFonts w:ascii="Times New Roman" w:hAnsi="Times New Roman" w:cs="Times New Roman"/>
              </w:rPr>
            </w:pPr>
            <w:r w:rsidRPr="00921409">
              <w:rPr>
                <w:rFonts w:ascii="Times New Roman" w:hAnsi="Times New Roman" w:cs="Times New Roman"/>
              </w:rPr>
              <w:t>(ініціали та прізвище)</w:t>
            </w:r>
          </w:p>
        </w:tc>
      </w:tr>
    </w:tbl>
    <w:p w:rsidR="009B12C4" w:rsidRPr="00907E18" w:rsidRDefault="009B12C4" w:rsidP="009B12C4">
      <w:pPr>
        <w:spacing w:line="240" w:lineRule="auto"/>
        <w:rPr>
          <w:rFonts w:ascii="Times New Roman" w:hAnsi="Times New Roman" w:cs="Times New Roman"/>
          <w:sz w:val="28"/>
          <w:szCs w:val="28"/>
          <w:lang w:val="uk-UA"/>
        </w:rPr>
      </w:pPr>
    </w:p>
    <w:p w:rsidR="00907E18" w:rsidRPr="00907E18" w:rsidRDefault="00907E18" w:rsidP="00907E18">
      <w:pPr>
        <w:spacing w:line="18" w:lineRule="atLeast"/>
        <w:ind w:hanging="138"/>
        <w:rPr>
          <w:rFonts w:ascii="Times New Roman" w:hAnsi="Times New Roman" w:cs="Times New Roman"/>
          <w:sz w:val="28"/>
          <w:szCs w:val="28"/>
          <w:lang w:val="uk-UA"/>
        </w:rPr>
      </w:pPr>
      <w:r w:rsidRPr="00907E18">
        <w:rPr>
          <w:rFonts w:ascii="Times New Roman" w:hAnsi="Times New Roman" w:cs="Times New Roman"/>
          <w:sz w:val="28"/>
          <w:szCs w:val="28"/>
          <w:lang w:val="uk-UA"/>
        </w:rPr>
        <w:t xml:space="preserve">Підлягає державній реєстрації   _____________  </w:t>
      </w:r>
      <w:r w:rsidRPr="00907E18">
        <w:rPr>
          <w:rFonts w:ascii="Times New Roman" w:hAnsi="Times New Roman" w:cs="Times New Roman"/>
          <w:sz w:val="28"/>
          <w:szCs w:val="28"/>
          <w:lang w:val="uk-UA"/>
        </w:rPr>
        <w:tab/>
      </w:r>
      <w:r w:rsidRPr="00907E18">
        <w:rPr>
          <w:rFonts w:ascii="Times New Roman" w:hAnsi="Times New Roman" w:cs="Times New Roman"/>
          <w:sz w:val="28"/>
          <w:szCs w:val="28"/>
          <w:lang w:val="uk-UA"/>
        </w:rPr>
        <w:tab/>
        <w:t xml:space="preserve">__________________ </w:t>
      </w:r>
    </w:p>
    <w:p w:rsidR="00907E18" w:rsidRPr="00907E18" w:rsidRDefault="00907E18" w:rsidP="00907E18">
      <w:pPr>
        <w:spacing w:line="18" w:lineRule="atLeast"/>
        <w:ind w:left="6480" w:hanging="2573"/>
        <w:rPr>
          <w:rFonts w:ascii="Times New Roman" w:hAnsi="Times New Roman" w:cs="Times New Roman"/>
          <w:lang w:val="uk-UA"/>
        </w:rPr>
        <w:sectPr w:rsidR="00907E18" w:rsidRPr="00907E18" w:rsidSect="00907E18">
          <w:headerReference w:type="even" r:id="rId10"/>
          <w:headerReference w:type="default" r:id="rId11"/>
          <w:footerReference w:type="even" r:id="rId12"/>
          <w:footerReference w:type="default" r:id="rId13"/>
          <w:headerReference w:type="first" r:id="rId14"/>
          <w:footerReference w:type="first" r:id="rId15"/>
          <w:pgSz w:w="11906" w:h="16820"/>
          <w:pgMar w:top="1134" w:right="567" w:bottom="142" w:left="1701" w:header="567" w:footer="1276" w:gutter="0"/>
          <w:cols w:space="720"/>
          <w:docGrid w:linePitch="360"/>
        </w:sectPr>
      </w:pPr>
      <w:r w:rsidRPr="00907E18">
        <w:rPr>
          <w:rFonts w:ascii="Times New Roman" w:hAnsi="Times New Roman" w:cs="Times New Roman"/>
          <w:lang w:val="uk-UA"/>
        </w:rPr>
        <w:t xml:space="preserve">(підпис, дата)  </w:t>
      </w:r>
      <w:r w:rsidRPr="00907E18">
        <w:rPr>
          <w:rFonts w:ascii="Times New Roman" w:hAnsi="Times New Roman" w:cs="Times New Roman"/>
          <w:lang w:val="uk-UA"/>
        </w:rPr>
        <w:tab/>
        <w:t>начальник</w:t>
      </w:r>
      <w:r w:rsidRPr="00921409">
        <w:rPr>
          <w:rFonts w:ascii="Times New Roman" w:hAnsi="Times New Roman" w:cs="Times New Roman"/>
        </w:rPr>
        <w:t> </w:t>
      </w:r>
      <w:r w:rsidR="00F92D88" w:rsidRPr="00907E18">
        <w:rPr>
          <w:rFonts w:ascii="Times New Roman" w:hAnsi="Times New Roman" w:cs="Times New Roman"/>
          <w:lang w:val="uk-UA"/>
        </w:rPr>
        <w:t xml:space="preserve">відділу </w:t>
      </w:r>
      <w:r w:rsidRPr="00907E18">
        <w:rPr>
          <w:rFonts w:ascii="Times New Roman" w:hAnsi="Times New Roman" w:cs="Times New Roman"/>
          <w:lang w:val="uk-UA"/>
        </w:rPr>
        <w:t xml:space="preserve">юридичного </w:t>
      </w:r>
      <w:r w:rsidRPr="00907E18">
        <w:rPr>
          <w:rFonts w:ascii="Times New Roman" w:hAnsi="Times New Roman" w:cs="Times New Roman"/>
          <w:lang w:val="uk-UA"/>
        </w:rPr>
        <w:br/>
      </w:r>
      <w:r w:rsidR="00F92D88">
        <w:rPr>
          <w:rFonts w:ascii="Times New Roman" w:hAnsi="Times New Roman" w:cs="Times New Roman"/>
          <w:lang w:val="uk-UA"/>
        </w:rPr>
        <w:t xml:space="preserve">забезпечення та комунікацій з громадськістю </w:t>
      </w:r>
      <w:r w:rsidRPr="00907E18">
        <w:rPr>
          <w:rFonts w:ascii="Times New Roman" w:hAnsi="Times New Roman" w:cs="Times New Roman"/>
          <w:lang w:val="uk-UA"/>
        </w:rPr>
        <w:t>ап</w:t>
      </w:r>
      <w:r w:rsidRPr="00F937A9">
        <w:rPr>
          <w:rFonts w:ascii="Times New Roman" w:hAnsi="Times New Roman" w:cs="Times New Roman"/>
          <w:lang w:val="uk-UA"/>
        </w:rPr>
        <w:t>арату  Недригайлівської районно</w:t>
      </w:r>
      <w:r w:rsidR="00F937A9">
        <w:rPr>
          <w:rFonts w:ascii="Times New Roman" w:hAnsi="Times New Roman" w:cs="Times New Roman"/>
          <w:lang w:val="uk-UA"/>
        </w:rPr>
        <w:t>ї</w:t>
      </w:r>
    </w:p>
    <w:p w:rsidR="00F937A9" w:rsidRPr="00F937A9" w:rsidRDefault="00F937A9" w:rsidP="00F937A9">
      <w:pPr>
        <w:spacing w:line="18" w:lineRule="atLeast"/>
        <w:ind w:hanging="138"/>
        <w:rPr>
          <w:rFonts w:ascii="Times New Roman" w:hAnsi="Times New Roman" w:cs="Times New Roman"/>
          <w:sz w:val="28"/>
          <w:szCs w:val="28"/>
          <w:lang w:val="uk-UA"/>
        </w:rPr>
      </w:pPr>
      <w:r w:rsidRPr="00F937A9">
        <w:rPr>
          <w:rFonts w:ascii="Times New Roman" w:hAnsi="Times New Roman" w:cs="Times New Roman"/>
          <w:sz w:val="28"/>
          <w:szCs w:val="28"/>
          <w:lang w:val="uk-UA"/>
        </w:rPr>
        <w:lastRenderedPageBreak/>
        <w:t xml:space="preserve">Підлягає оприлюдненню у ЗМІ ______________  </w:t>
      </w:r>
      <w:r w:rsidRPr="00F937A9">
        <w:rPr>
          <w:rFonts w:ascii="Times New Roman" w:hAnsi="Times New Roman" w:cs="Times New Roman"/>
          <w:sz w:val="28"/>
          <w:szCs w:val="28"/>
          <w:lang w:val="uk-UA"/>
        </w:rPr>
        <w:tab/>
        <w:t xml:space="preserve">_____________________  </w:t>
      </w:r>
    </w:p>
    <w:p w:rsidR="00F937A9" w:rsidRPr="00F937A9" w:rsidRDefault="00F937A9" w:rsidP="00F937A9">
      <w:pPr>
        <w:spacing w:line="18" w:lineRule="atLeast"/>
        <w:ind w:left="6480" w:right="-149" w:hanging="2648"/>
        <w:rPr>
          <w:rFonts w:ascii="Times New Roman" w:hAnsi="Times New Roman" w:cs="Times New Roman"/>
          <w:lang w:val="uk-UA"/>
        </w:rPr>
      </w:pPr>
      <w:r w:rsidRPr="00F937A9">
        <w:rPr>
          <w:rFonts w:ascii="Times New Roman" w:hAnsi="Times New Roman" w:cs="Times New Roman"/>
          <w:lang w:val="uk-UA"/>
        </w:rPr>
        <w:t xml:space="preserve">   (підпис, дата) </w:t>
      </w:r>
      <w:r w:rsidRPr="00F937A9">
        <w:rPr>
          <w:rFonts w:ascii="Times New Roman" w:hAnsi="Times New Roman" w:cs="Times New Roman"/>
          <w:lang w:val="uk-UA"/>
        </w:rPr>
        <w:tab/>
      </w:r>
      <w:r w:rsidR="00F92D88" w:rsidRPr="00907E18">
        <w:rPr>
          <w:rFonts w:ascii="Times New Roman" w:hAnsi="Times New Roman" w:cs="Times New Roman"/>
          <w:lang w:val="uk-UA"/>
        </w:rPr>
        <w:t>начальник</w:t>
      </w:r>
      <w:r w:rsidR="00F92D88" w:rsidRPr="00921409">
        <w:rPr>
          <w:rFonts w:ascii="Times New Roman" w:hAnsi="Times New Roman" w:cs="Times New Roman"/>
        </w:rPr>
        <w:t> </w:t>
      </w:r>
      <w:r w:rsidR="00F92D88" w:rsidRPr="00907E18">
        <w:rPr>
          <w:rFonts w:ascii="Times New Roman" w:hAnsi="Times New Roman" w:cs="Times New Roman"/>
          <w:lang w:val="uk-UA"/>
        </w:rPr>
        <w:t xml:space="preserve">відділу юридичного </w:t>
      </w:r>
      <w:r w:rsidR="00F92D88" w:rsidRPr="00907E18">
        <w:rPr>
          <w:rFonts w:ascii="Times New Roman" w:hAnsi="Times New Roman" w:cs="Times New Roman"/>
          <w:lang w:val="uk-UA"/>
        </w:rPr>
        <w:br/>
      </w:r>
      <w:r w:rsidR="00F92D88">
        <w:rPr>
          <w:rFonts w:ascii="Times New Roman" w:hAnsi="Times New Roman" w:cs="Times New Roman"/>
          <w:lang w:val="uk-UA"/>
        </w:rPr>
        <w:t xml:space="preserve">забезпечення та комунікацій з громадськістю </w:t>
      </w:r>
      <w:r w:rsidR="00F92D88" w:rsidRPr="00907E18">
        <w:rPr>
          <w:rFonts w:ascii="Times New Roman" w:hAnsi="Times New Roman" w:cs="Times New Roman"/>
          <w:lang w:val="uk-UA"/>
        </w:rPr>
        <w:t>ап</w:t>
      </w:r>
      <w:r w:rsidR="00F92D88" w:rsidRPr="00F937A9">
        <w:rPr>
          <w:rFonts w:ascii="Times New Roman" w:hAnsi="Times New Roman" w:cs="Times New Roman"/>
          <w:lang w:val="uk-UA"/>
        </w:rPr>
        <w:t>арату  Недригайлівської районно</w:t>
      </w:r>
      <w:r w:rsidR="00F92D88">
        <w:rPr>
          <w:rFonts w:ascii="Times New Roman" w:hAnsi="Times New Roman" w:cs="Times New Roman"/>
          <w:lang w:val="uk-UA"/>
        </w:rPr>
        <w:t>ї</w:t>
      </w:r>
      <w:r w:rsidR="00F92D88" w:rsidRPr="00F937A9">
        <w:rPr>
          <w:rFonts w:ascii="Times New Roman" w:hAnsi="Times New Roman" w:cs="Times New Roman"/>
          <w:lang w:val="uk-UA"/>
        </w:rPr>
        <w:t xml:space="preserve"> </w:t>
      </w:r>
    </w:p>
    <w:p w:rsidR="00F937A9" w:rsidRPr="00F937A9" w:rsidRDefault="00F937A9" w:rsidP="00F937A9">
      <w:pPr>
        <w:spacing w:line="240" w:lineRule="auto"/>
        <w:rPr>
          <w:rFonts w:ascii="Times New Roman" w:hAnsi="Times New Roman" w:cs="Times New Roman"/>
          <w:sz w:val="28"/>
          <w:szCs w:val="28"/>
          <w:lang w:val="uk-UA"/>
        </w:rPr>
      </w:pPr>
      <w:r w:rsidRPr="00F937A9">
        <w:rPr>
          <w:rFonts w:ascii="Times New Roman" w:hAnsi="Times New Roman" w:cs="Times New Roman"/>
          <w:sz w:val="28"/>
          <w:szCs w:val="28"/>
          <w:lang w:val="uk-UA"/>
        </w:rPr>
        <w:t>Підлягає оприлюдненню на веб-сайті</w:t>
      </w:r>
    </w:p>
    <w:p w:rsidR="00F937A9" w:rsidRPr="00F937A9" w:rsidRDefault="00F937A9" w:rsidP="00F937A9">
      <w:pPr>
        <w:spacing w:line="240" w:lineRule="auto"/>
        <w:rPr>
          <w:rFonts w:ascii="Times New Roman" w:hAnsi="Times New Roman" w:cs="Times New Roman"/>
          <w:sz w:val="28"/>
          <w:szCs w:val="28"/>
          <w:lang w:val="uk-UA"/>
        </w:rPr>
      </w:pPr>
      <w:r w:rsidRPr="00F937A9">
        <w:rPr>
          <w:rFonts w:ascii="Times New Roman" w:hAnsi="Times New Roman" w:cs="Times New Roman"/>
          <w:sz w:val="28"/>
          <w:szCs w:val="28"/>
          <w:lang w:val="uk-UA"/>
        </w:rPr>
        <w:t>Недригайлівської районної</w:t>
      </w:r>
      <w:r w:rsidRPr="00F937A9">
        <w:rPr>
          <w:rFonts w:ascii="Times New Roman" w:hAnsi="Times New Roman" w:cs="Times New Roman"/>
          <w:lang w:val="uk-UA"/>
        </w:rPr>
        <w:t xml:space="preserve"> </w:t>
      </w:r>
      <w:r w:rsidRPr="00F937A9">
        <w:rPr>
          <w:rFonts w:ascii="Times New Roman" w:hAnsi="Times New Roman" w:cs="Times New Roman"/>
          <w:sz w:val="28"/>
          <w:szCs w:val="28"/>
          <w:lang w:val="uk-UA"/>
        </w:rPr>
        <w:t xml:space="preserve">державної </w:t>
      </w:r>
    </w:p>
    <w:p w:rsidR="00F937A9" w:rsidRPr="00F937A9" w:rsidRDefault="00F937A9" w:rsidP="00F937A9">
      <w:pPr>
        <w:spacing w:line="240" w:lineRule="auto"/>
        <w:rPr>
          <w:rFonts w:ascii="Times New Roman" w:hAnsi="Times New Roman" w:cs="Times New Roman"/>
          <w:sz w:val="28"/>
          <w:szCs w:val="28"/>
          <w:lang w:val="uk-UA"/>
        </w:rPr>
      </w:pPr>
      <w:r w:rsidRPr="00F937A9">
        <w:rPr>
          <w:rFonts w:ascii="Times New Roman" w:hAnsi="Times New Roman" w:cs="Times New Roman"/>
          <w:sz w:val="28"/>
          <w:szCs w:val="28"/>
          <w:lang w:val="uk-UA"/>
        </w:rPr>
        <w:t>адміністрації</w:t>
      </w:r>
      <w:r w:rsidRPr="00F937A9">
        <w:rPr>
          <w:rFonts w:ascii="Times New Roman" w:hAnsi="Times New Roman" w:cs="Times New Roman"/>
          <w:sz w:val="28"/>
          <w:szCs w:val="28"/>
          <w:lang w:val="uk-UA"/>
        </w:rPr>
        <w:tab/>
      </w:r>
      <w:r w:rsidRPr="00F937A9">
        <w:rPr>
          <w:rFonts w:ascii="Times New Roman" w:hAnsi="Times New Roman" w:cs="Times New Roman"/>
          <w:sz w:val="28"/>
          <w:szCs w:val="28"/>
          <w:lang w:val="uk-UA"/>
        </w:rPr>
        <w:tab/>
      </w:r>
      <w:r w:rsidRPr="00F937A9">
        <w:rPr>
          <w:rFonts w:ascii="Times New Roman" w:hAnsi="Times New Roman" w:cs="Times New Roman"/>
          <w:sz w:val="28"/>
          <w:szCs w:val="28"/>
          <w:lang w:val="uk-UA"/>
        </w:rPr>
        <w:tab/>
        <w:t xml:space="preserve">           _____________</w:t>
      </w:r>
      <w:r w:rsidRPr="00F937A9">
        <w:rPr>
          <w:rFonts w:ascii="Times New Roman" w:hAnsi="Times New Roman" w:cs="Times New Roman"/>
          <w:sz w:val="28"/>
          <w:szCs w:val="28"/>
          <w:lang w:val="uk-UA"/>
        </w:rPr>
        <w:tab/>
        <w:t>______________________</w:t>
      </w:r>
    </w:p>
    <w:p w:rsidR="00F937A9" w:rsidRPr="00F937A9" w:rsidRDefault="00F937A9" w:rsidP="00F937A9">
      <w:pPr>
        <w:spacing w:line="18" w:lineRule="atLeast"/>
        <w:ind w:left="6480" w:hanging="1860"/>
        <w:rPr>
          <w:rFonts w:ascii="Times New Roman" w:hAnsi="Times New Roman" w:cs="Times New Roman"/>
          <w:lang w:val="uk-UA"/>
        </w:rPr>
      </w:pPr>
      <w:r w:rsidRPr="00F937A9">
        <w:rPr>
          <w:rFonts w:ascii="Times New Roman" w:hAnsi="Times New Roman" w:cs="Times New Roman"/>
          <w:lang w:val="uk-UA"/>
        </w:rPr>
        <w:t>(підпис, дата)</w:t>
      </w:r>
      <w:r w:rsidRPr="00F937A9">
        <w:rPr>
          <w:rFonts w:ascii="Times New Roman" w:hAnsi="Times New Roman" w:cs="Times New Roman"/>
          <w:sz w:val="28"/>
          <w:szCs w:val="28"/>
          <w:lang w:val="uk-UA"/>
        </w:rPr>
        <w:t xml:space="preserve">  </w:t>
      </w:r>
      <w:r w:rsidRPr="00F937A9">
        <w:rPr>
          <w:rFonts w:ascii="Times New Roman" w:hAnsi="Times New Roman" w:cs="Times New Roman"/>
          <w:sz w:val="28"/>
          <w:szCs w:val="28"/>
          <w:lang w:val="uk-UA"/>
        </w:rPr>
        <w:tab/>
      </w:r>
      <w:r w:rsidRPr="00F937A9">
        <w:rPr>
          <w:rFonts w:ascii="Times New Roman" w:hAnsi="Times New Roman" w:cs="Times New Roman"/>
          <w:lang w:val="uk-UA"/>
        </w:rPr>
        <w:t xml:space="preserve"> керівник   апарату Недригайлівської районної державної адміністрації</w:t>
      </w:r>
    </w:p>
    <w:p w:rsidR="00F937A9" w:rsidRPr="00F937A9" w:rsidRDefault="00F937A9" w:rsidP="00F937A9">
      <w:pPr>
        <w:spacing w:line="240" w:lineRule="auto"/>
        <w:rPr>
          <w:rFonts w:ascii="Times New Roman" w:hAnsi="Times New Roman" w:cs="Times New Roman"/>
          <w:sz w:val="28"/>
          <w:szCs w:val="28"/>
          <w:lang w:val="uk-UA"/>
        </w:rPr>
      </w:pPr>
    </w:p>
    <w:p w:rsidR="00F937A9" w:rsidRPr="00907E18" w:rsidRDefault="00F937A9" w:rsidP="00F937A9">
      <w:pPr>
        <w:spacing w:line="240" w:lineRule="auto"/>
        <w:jc w:val="center"/>
        <w:rPr>
          <w:rFonts w:ascii="Times New Roman" w:hAnsi="Times New Roman" w:cs="Times New Roman"/>
          <w:sz w:val="28"/>
          <w:szCs w:val="28"/>
        </w:rPr>
      </w:pPr>
      <w:r w:rsidRPr="00907E18">
        <w:rPr>
          <w:rFonts w:ascii="Times New Roman" w:hAnsi="Times New Roman" w:cs="Times New Roman"/>
          <w:sz w:val="28"/>
          <w:szCs w:val="28"/>
        </w:rPr>
        <w:t>Відповідно до чинного законодавства враховані зауваження:</w:t>
      </w:r>
    </w:p>
    <w:p w:rsidR="00F937A9" w:rsidRPr="00907E18" w:rsidRDefault="00F937A9" w:rsidP="00F937A9">
      <w:pPr>
        <w:spacing w:line="240" w:lineRule="auto"/>
        <w:rPr>
          <w:rFonts w:ascii="Times New Roman" w:hAnsi="Times New Roman" w:cs="Times New Roman"/>
          <w:sz w:val="28"/>
          <w:szCs w:val="28"/>
        </w:rPr>
      </w:pPr>
      <w:r w:rsidRPr="00907E18">
        <w:rPr>
          <w:rFonts w:ascii="Times New Roman" w:hAnsi="Times New Roman" w:cs="Times New Roman"/>
          <w:sz w:val="28"/>
          <w:szCs w:val="28"/>
        </w:rPr>
        <w:t xml:space="preserve">__________________________________________________________________ </w:t>
      </w:r>
    </w:p>
    <w:p w:rsidR="00F937A9" w:rsidRPr="00907E18" w:rsidRDefault="00F937A9" w:rsidP="00F937A9">
      <w:pPr>
        <w:spacing w:line="240" w:lineRule="auto"/>
        <w:jc w:val="center"/>
        <w:rPr>
          <w:rFonts w:ascii="Times New Roman" w:hAnsi="Times New Roman" w:cs="Times New Roman"/>
          <w:szCs w:val="28"/>
        </w:rPr>
      </w:pPr>
      <w:r w:rsidRPr="00907E18">
        <w:rPr>
          <w:rFonts w:ascii="Times New Roman" w:hAnsi="Times New Roman" w:cs="Times New Roman"/>
          <w:szCs w:val="28"/>
        </w:rPr>
        <w:t>(яким чином враховані та не враховані пропозиції)</w:t>
      </w:r>
    </w:p>
    <w:p w:rsidR="00F937A9" w:rsidRPr="00907E18" w:rsidRDefault="00F937A9" w:rsidP="00F937A9">
      <w:pPr>
        <w:spacing w:line="240" w:lineRule="auto"/>
        <w:jc w:val="center"/>
        <w:rPr>
          <w:rFonts w:ascii="Times New Roman" w:hAnsi="Times New Roman" w:cs="Times New Roman"/>
          <w:sz w:val="28"/>
          <w:szCs w:val="28"/>
        </w:rPr>
      </w:pPr>
    </w:p>
    <w:p w:rsidR="00F937A9" w:rsidRPr="00907E18" w:rsidRDefault="00F937A9" w:rsidP="00F937A9">
      <w:pPr>
        <w:spacing w:line="240" w:lineRule="auto"/>
        <w:rPr>
          <w:rFonts w:ascii="Times New Roman" w:hAnsi="Times New Roman" w:cs="Times New Roman"/>
          <w:sz w:val="28"/>
          <w:szCs w:val="28"/>
        </w:rPr>
      </w:pPr>
      <w:r w:rsidRPr="00907E18">
        <w:rPr>
          <w:rFonts w:ascii="Times New Roman" w:hAnsi="Times New Roman" w:cs="Times New Roman"/>
          <w:sz w:val="28"/>
          <w:szCs w:val="28"/>
        </w:rPr>
        <w:t>_________________________</w:t>
      </w:r>
      <w:r w:rsidRPr="00907E18">
        <w:rPr>
          <w:rFonts w:ascii="Times New Roman" w:hAnsi="Times New Roman" w:cs="Times New Roman"/>
          <w:sz w:val="28"/>
          <w:szCs w:val="28"/>
        </w:rPr>
        <w:tab/>
        <w:t xml:space="preserve">            </w:t>
      </w:r>
      <w:r w:rsidRPr="00907E18">
        <w:rPr>
          <w:rFonts w:ascii="Times New Roman" w:hAnsi="Times New Roman" w:cs="Times New Roman"/>
          <w:sz w:val="28"/>
          <w:szCs w:val="28"/>
        </w:rPr>
        <w:tab/>
        <w:t>_______             ___________________</w:t>
      </w:r>
    </w:p>
    <w:p w:rsidR="00F937A9" w:rsidRPr="00907E18" w:rsidRDefault="00F937A9" w:rsidP="00F937A9">
      <w:pPr>
        <w:spacing w:line="240" w:lineRule="auto"/>
        <w:rPr>
          <w:rFonts w:ascii="Times New Roman" w:hAnsi="Times New Roman" w:cs="Times New Roman"/>
        </w:rPr>
      </w:pPr>
      <w:r w:rsidRPr="00907E18">
        <w:rPr>
          <w:rFonts w:ascii="Times New Roman" w:hAnsi="Times New Roman" w:cs="Times New Roman"/>
        </w:rPr>
        <w:t xml:space="preserve">  (найменування посади керівника   </w:t>
      </w:r>
      <w:r w:rsidRPr="00907E18">
        <w:rPr>
          <w:rFonts w:ascii="Times New Roman" w:hAnsi="Times New Roman" w:cs="Times New Roman"/>
        </w:rPr>
        <w:tab/>
      </w:r>
      <w:r w:rsidRPr="00907E18">
        <w:rPr>
          <w:rFonts w:ascii="Times New Roman" w:hAnsi="Times New Roman" w:cs="Times New Roman"/>
        </w:rPr>
        <w:tab/>
        <w:t xml:space="preserve"> (підпис) </w:t>
      </w:r>
      <w:r w:rsidRPr="00907E18">
        <w:rPr>
          <w:rFonts w:ascii="Times New Roman" w:hAnsi="Times New Roman" w:cs="Times New Roman"/>
        </w:rPr>
        <w:tab/>
      </w:r>
      <w:r w:rsidRPr="00907E18">
        <w:rPr>
          <w:rFonts w:ascii="Times New Roman" w:hAnsi="Times New Roman" w:cs="Times New Roman"/>
        </w:rPr>
        <w:tab/>
        <w:t>(ініціали та прізвище)</w:t>
      </w:r>
    </w:p>
    <w:p w:rsidR="00F937A9" w:rsidRPr="00907E18" w:rsidRDefault="00F937A9" w:rsidP="00F937A9">
      <w:pPr>
        <w:spacing w:line="240" w:lineRule="auto"/>
        <w:rPr>
          <w:rFonts w:ascii="Times New Roman" w:hAnsi="Times New Roman" w:cs="Times New Roman"/>
        </w:rPr>
      </w:pPr>
      <w:r w:rsidRPr="00907E18">
        <w:rPr>
          <w:rFonts w:ascii="Times New Roman" w:hAnsi="Times New Roman" w:cs="Times New Roman"/>
        </w:rPr>
        <w:t xml:space="preserve">  структурного підрозділу, іншого</w:t>
      </w:r>
    </w:p>
    <w:p w:rsidR="00F937A9" w:rsidRPr="00117DB3" w:rsidRDefault="00F937A9" w:rsidP="00F937A9">
      <w:pPr>
        <w:spacing w:line="240" w:lineRule="auto"/>
        <w:rPr>
          <w:rFonts w:ascii="Times New Roman" w:hAnsi="Times New Roman" w:cs="Times New Roman"/>
        </w:rPr>
      </w:pPr>
      <w:r w:rsidRPr="00907E18">
        <w:rPr>
          <w:rFonts w:ascii="Times New Roman" w:hAnsi="Times New Roman" w:cs="Times New Roman"/>
        </w:rPr>
        <w:t xml:space="preserve">  органу, що є головним розробником)</w:t>
      </w:r>
    </w:p>
    <w:p w:rsidR="00F937A9" w:rsidRPr="00907E18" w:rsidRDefault="00F937A9" w:rsidP="00F937A9">
      <w:pPr>
        <w:spacing w:line="240" w:lineRule="auto"/>
        <w:rPr>
          <w:rFonts w:ascii="Times New Roman" w:hAnsi="Times New Roman" w:cs="Times New Roman"/>
          <w:sz w:val="28"/>
          <w:szCs w:val="28"/>
        </w:rPr>
      </w:pPr>
      <w:r w:rsidRPr="00907E18">
        <w:rPr>
          <w:rFonts w:ascii="Times New Roman" w:hAnsi="Times New Roman" w:cs="Times New Roman"/>
          <w:sz w:val="28"/>
          <w:szCs w:val="28"/>
        </w:rPr>
        <w:t>_____  __________ 20__ р.</w:t>
      </w:r>
    </w:p>
    <w:p w:rsidR="009B12C4" w:rsidRPr="00907E18" w:rsidRDefault="009B12C4" w:rsidP="00907E18">
      <w:pPr>
        <w:spacing w:line="18" w:lineRule="atLeast"/>
        <w:rPr>
          <w:rFonts w:ascii="Times New Roman" w:hAnsi="Times New Roman" w:cs="Times New Roman"/>
          <w:lang w:val="uk-UA"/>
        </w:rPr>
        <w:sectPr w:rsidR="009B12C4" w:rsidRPr="00907E18">
          <w:headerReference w:type="even" r:id="rId16"/>
          <w:headerReference w:type="default" r:id="rId17"/>
          <w:footerReference w:type="even" r:id="rId18"/>
          <w:footerReference w:type="default" r:id="rId19"/>
          <w:headerReference w:type="first" r:id="rId20"/>
          <w:footerReference w:type="first" r:id="rId21"/>
          <w:pgSz w:w="11906" w:h="16820"/>
          <w:pgMar w:top="1134" w:right="567" w:bottom="1612" w:left="1701" w:header="567" w:footer="1276" w:gutter="0"/>
          <w:cols w:space="720"/>
          <w:docGrid w:linePitch="360"/>
        </w:sectPr>
      </w:pPr>
    </w:p>
    <w:p w:rsidR="00F937A9" w:rsidRPr="00F937A9" w:rsidRDefault="00F937A9" w:rsidP="00F937A9">
      <w:pPr>
        <w:spacing w:line="240" w:lineRule="auto"/>
        <w:rPr>
          <w:rFonts w:ascii="Times New Roman" w:hAnsi="Times New Roman" w:cs="Times New Roman"/>
          <w:sz w:val="28"/>
          <w:szCs w:val="28"/>
          <w:lang w:val="uk-UA"/>
        </w:rPr>
      </w:pPr>
    </w:p>
    <w:p w:rsidR="00F937A9" w:rsidRPr="00F937A9" w:rsidRDefault="00F937A9" w:rsidP="00F937A9">
      <w:pPr>
        <w:spacing w:line="240" w:lineRule="auto"/>
        <w:jc w:val="center"/>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009B12C4" w:rsidRPr="00C31A8E">
        <w:rPr>
          <w:rFonts w:ascii="Times New Roman" w:hAnsi="Times New Roman" w:cs="Times New Roman"/>
          <w:bCs/>
          <w:sz w:val="28"/>
          <w:szCs w:val="28"/>
        </w:rPr>
        <w:t xml:space="preserve">Додаток </w:t>
      </w:r>
      <w:r w:rsidR="00117DB3">
        <w:rPr>
          <w:rFonts w:ascii="Times New Roman" w:hAnsi="Times New Roman" w:cs="Times New Roman"/>
          <w:bCs/>
          <w:sz w:val="28"/>
          <w:szCs w:val="28"/>
          <w:lang w:val="uk-UA"/>
        </w:rPr>
        <w:t>2</w:t>
      </w:r>
    </w:p>
    <w:p w:rsidR="00F937A9" w:rsidRPr="00117DB3" w:rsidRDefault="009B12C4" w:rsidP="00117DB3">
      <w:pPr>
        <w:spacing w:line="240" w:lineRule="auto"/>
        <w:ind w:left="5897" w:firstLine="12"/>
        <w:rPr>
          <w:rFonts w:ascii="Times New Roman" w:hAnsi="Times New Roman" w:cs="Times New Roman"/>
          <w:bCs/>
          <w:sz w:val="28"/>
          <w:szCs w:val="28"/>
          <w:lang w:val="uk-UA"/>
        </w:rPr>
      </w:pPr>
      <w:r w:rsidRPr="00C31A8E">
        <w:rPr>
          <w:rFonts w:ascii="Times New Roman" w:hAnsi="Times New Roman" w:cs="Times New Roman"/>
          <w:bCs/>
          <w:sz w:val="28"/>
          <w:szCs w:val="28"/>
        </w:rPr>
        <w:t>до Регламенту Недригайлівської районної державної адміністрації</w:t>
      </w:r>
    </w:p>
    <w:p w:rsidR="009B12C4" w:rsidRPr="00C31A8E" w:rsidRDefault="009B12C4" w:rsidP="009B12C4">
      <w:pPr>
        <w:pStyle w:val="21"/>
        <w:jc w:val="center"/>
        <w:rPr>
          <w:b/>
          <w:bCs/>
        </w:rPr>
      </w:pPr>
      <w:r w:rsidRPr="00C31A8E">
        <w:rPr>
          <w:b/>
          <w:bCs/>
        </w:rPr>
        <w:t>Протокол</w:t>
      </w:r>
    </w:p>
    <w:p w:rsidR="009B12C4" w:rsidRPr="00C31A8E" w:rsidRDefault="009B12C4" w:rsidP="009B12C4">
      <w:pPr>
        <w:pStyle w:val="21"/>
        <w:jc w:val="center"/>
        <w:rPr>
          <w:b/>
          <w:bCs/>
        </w:rPr>
      </w:pPr>
      <w:r w:rsidRPr="00C31A8E">
        <w:rPr>
          <w:b/>
          <w:bCs/>
        </w:rPr>
        <w:t>узгодження позицій</w:t>
      </w:r>
    </w:p>
    <w:p w:rsidR="009B12C4" w:rsidRPr="00C31A8E" w:rsidRDefault="009B12C4" w:rsidP="009B12C4">
      <w:pPr>
        <w:pStyle w:val="21"/>
        <w:jc w:val="center"/>
      </w:pPr>
    </w:p>
    <w:p w:rsidR="009B12C4" w:rsidRPr="00C31A8E" w:rsidRDefault="009B12C4" w:rsidP="009B12C4">
      <w:pPr>
        <w:pStyle w:val="21"/>
        <w:ind w:firstLine="0"/>
        <w:jc w:val="center"/>
      </w:pPr>
      <w:r w:rsidRPr="00C31A8E">
        <w:t>щодо проекту розпорядження ______________________________</w:t>
      </w:r>
    </w:p>
    <w:p w:rsidR="009B12C4" w:rsidRPr="00C31A8E" w:rsidRDefault="009B12C4" w:rsidP="009B12C4">
      <w:pPr>
        <w:pStyle w:val="21"/>
        <w:jc w:val="center"/>
        <w:rPr>
          <w:sz w:val="24"/>
        </w:rPr>
      </w:pPr>
      <w:r w:rsidRPr="00C31A8E">
        <w:t xml:space="preserve">                                        </w:t>
      </w:r>
      <w:r w:rsidRPr="00C31A8E">
        <w:rPr>
          <w:sz w:val="24"/>
        </w:rPr>
        <w:t>(назва)</w:t>
      </w:r>
    </w:p>
    <w:p w:rsidR="009B12C4" w:rsidRPr="00C31A8E" w:rsidRDefault="009B12C4" w:rsidP="00F937A9">
      <w:pPr>
        <w:pStyle w:val="21"/>
        <w:ind w:firstLine="0"/>
      </w:pPr>
    </w:p>
    <w:p w:rsidR="009B12C4" w:rsidRPr="00C31A8E" w:rsidRDefault="009B12C4" w:rsidP="009B12C4">
      <w:pPr>
        <w:pStyle w:val="21"/>
        <w:ind w:firstLine="709"/>
      </w:pPr>
      <w:r w:rsidRPr="00C31A8E">
        <w:t>1.Враховані зауваження (пропозиції)</w:t>
      </w:r>
    </w:p>
    <w:tbl>
      <w:tblPr>
        <w:tblW w:w="0" w:type="auto"/>
        <w:tblInd w:w="108" w:type="dxa"/>
        <w:tblLayout w:type="fixed"/>
        <w:tblLook w:val="0000"/>
      </w:tblPr>
      <w:tblGrid>
        <w:gridCol w:w="3157"/>
        <w:gridCol w:w="3266"/>
        <w:gridCol w:w="3085"/>
      </w:tblGrid>
      <w:tr w:rsidR="009B12C4" w:rsidRPr="00C31A8E" w:rsidTr="00542F4D">
        <w:tc>
          <w:tcPr>
            <w:tcW w:w="3157" w:type="dxa"/>
            <w:tcBorders>
              <w:top w:val="single" w:sz="4" w:space="0" w:color="000000"/>
              <w:left w:val="single" w:sz="4" w:space="0" w:color="000000"/>
              <w:bottom w:val="single" w:sz="4" w:space="0" w:color="000000"/>
            </w:tcBorders>
            <w:shd w:val="clear" w:color="auto" w:fill="auto"/>
          </w:tcPr>
          <w:p w:rsidR="009B12C4" w:rsidRPr="00C31A8E" w:rsidRDefault="009B12C4" w:rsidP="00542F4D">
            <w:pPr>
              <w:pStyle w:val="21"/>
              <w:snapToGrid w:val="0"/>
              <w:ind w:firstLine="0"/>
              <w:jc w:val="center"/>
            </w:pPr>
            <w:r w:rsidRPr="00C31A8E">
              <w:t>Редакція частини проекту розпорядження, до якої висловлено зауваження (пропозиції)</w:t>
            </w:r>
          </w:p>
        </w:tc>
        <w:tc>
          <w:tcPr>
            <w:tcW w:w="3266" w:type="dxa"/>
            <w:tcBorders>
              <w:top w:val="single" w:sz="4" w:space="0" w:color="000000"/>
              <w:left w:val="single" w:sz="4" w:space="0" w:color="000000"/>
              <w:bottom w:val="single" w:sz="4" w:space="0" w:color="000000"/>
            </w:tcBorders>
            <w:shd w:val="clear" w:color="auto" w:fill="auto"/>
            <w:vAlign w:val="center"/>
          </w:tcPr>
          <w:p w:rsidR="009B12C4" w:rsidRPr="00C31A8E" w:rsidRDefault="009B12C4" w:rsidP="00542F4D">
            <w:pPr>
              <w:pStyle w:val="21"/>
              <w:snapToGrid w:val="0"/>
              <w:ind w:firstLine="0"/>
              <w:jc w:val="center"/>
            </w:pPr>
            <w:r w:rsidRPr="00C31A8E">
              <w:t>Найменування структурного підрозділу, іншого органу, що подав зауваження (пропозиції), та їх зміст</w:t>
            </w:r>
          </w:p>
        </w:tc>
        <w:tc>
          <w:tcPr>
            <w:tcW w:w="3085" w:type="dxa"/>
            <w:tcBorders>
              <w:top w:val="single" w:sz="4" w:space="0" w:color="000000"/>
              <w:left w:val="single" w:sz="4" w:space="0" w:color="000000"/>
              <w:bottom w:val="single" w:sz="4" w:space="0" w:color="000000"/>
              <w:right w:val="single" w:sz="4" w:space="0" w:color="000000"/>
            </w:tcBorders>
            <w:shd w:val="clear" w:color="auto" w:fill="auto"/>
          </w:tcPr>
          <w:p w:rsidR="009B12C4" w:rsidRPr="00C31A8E" w:rsidRDefault="009B12C4" w:rsidP="00542F4D">
            <w:pPr>
              <w:pStyle w:val="21"/>
              <w:snapToGrid w:val="0"/>
              <w:ind w:firstLine="0"/>
              <w:jc w:val="center"/>
            </w:pPr>
            <w:r w:rsidRPr="00C31A8E">
              <w:t>Спосіб врахування</w:t>
            </w:r>
          </w:p>
        </w:tc>
      </w:tr>
    </w:tbl>
    <w:p w:rsidR="009B12C4" w:rsidRPr="00C31A8E" w:rsidRDefault="009B12C4" w:rsidP="009B12C4">
      <w:pPr>
        <w:pStyle w:val="21"/>
      </w:pPr>
    </w:p>
    <w:p w:rsidR="009B12C4" w:rsidRPr="00C31A8E" w:rsidRDefault="009B12C4" w:rsidP="009B12C4">
      <w:pPr>
        <w:pStyle w:val="21"/>
        <w:ind w:firstLine="709"/>
      </w:pPr>
      <w:r w:rsidRPr="00C31A8E">
        <w:t>2.Неврегульовані розбіжності</w:t>
      </w:r>
    </w:p>
    <w:tbl>
      <w:tblPr>
        <w:tblW w:w="0" w:type="auto"/>
        <w:tblInd w:w="108" w:type="dxa"/>
        <w:tblLayout w:type="fixed"/>
        <w:tblLook w:val="0000"/>
      </w:tblPr>
      <w:tblGrid>
        <w:gridCol w:w="3265"/>
        <w:gridCol w:w="3266"/>
        <w:gridCol w:w="2977"/>
      </w:tblGrid>
      <w:tr w:rsidR="009B12C4" w:rsidRPr="00C31A8E" w:rsidTr="00542F4D">
        <w:tc>
          <w:tcPr>
            <w:tcW w:w="3265" w:type="dxa"/>
            <w:tcBorders>
              <w:top w:val="single" w:sz="4" w:space="0" w:color="000000"/>
              <w:left w:val="single" w:sz="4" w:space="0" w:color="000000"/>
              <w:bottom w:val="single" w:sz="4" w:space="0" w:color="000000"/>
            </w:tcBorders>
            <w:shd w:val="clear" w:color="auto" w:fill="auto"/>
          </w:tcPr>
          <w:p w:rsidR="009B12C4" w:rsidRPr="00C31A8E" w:rsidRDefault="009B12C4" w:rsidP="00542F4D">
            <w:pPr>
              <w:pStyle w:val="21"/>
              <w:snapToGrid w:val="0"/>
              <w:ind w:firstLine="0"/>
              <w:jc w:val="center"/>
            </w:pPr>
            <w:r w:rsidRPr="00C31A8E">
              <w:t>Редакція спірної частини проекту розпорядження</w:t>
            </w:r>
          </w:p>
        </w:tc>
        <w:tc>
          <w:tcPr>
            <w:tcW w:w="3266" w:type="dxa"/>
            <w:tcBorders>
              <w:top w:val="single" w:sz="4" w:space="0" w:color="000000"/>
              <w:left w:val="single" w:sz="4" w:space="0" w:color="000000"/>
              <w:bottom w:val="single" w:sz="4" w:space="0" w:color="000000"/>
            </w:tcBorders>
            <w:shd w:val="clear" w:color="auto" w:fill="auto"/>
          </w:tcPr>
          <w:p w:rsidR="009B12C4" w:rsidRPr="00C31A8E" w:rsidRDefault="009B12C4" w:rsidP="00542F4D">
            <w:pPr>
              <w:pStyle w:val="21"/>
              <w:snapToGrid w:val="0"/>
              <w:ind w:firstLine="0"/>
              <w:jc w:val="center"/>
            </w:pPr>
            <w:r w:rsidRPr="00C31A8E">
              <w:t>Найменування структурного підрозділу, іншого органу, що висловив зауваження (пропозиції), та їх зміст</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9B12C4" w:rsidRPr="00C31A8E" w:rsidRDefault="009B12C4" w:rsidP="00542F4D">
            <w:pPr>
              <w:pStyle w:val="21"/>
              <w:snapToGrid w:val="0"/>
              <w:ind w:firstLine="0"/>
              <w:jc w:val="center"/>
            </w:pPr>
            <w:r w:rsidRPr="00C31A8E">
              <w:t>Обґрунтування причин відхилення зауважень (пропозицій) головним розробником</w:t>
            </w:r>
          </w:p>
        </w:tc>
      </w:tr>
    </w:tbl>
    <w:p w:rsidR="009B12C4" w:rsidRPr="00C31A8E" w:rsidRDefault="009B12C4" w:rsidP="009B12C4">
      <w:pPr>
        <w:pStyle w:val="21"/>
      </w:pPr>
    </w:p>
    <w:p w:rsidR="009B12C4" w:rsidRPr="00C31A8E" w:rsidRDefault="009B12C4" w:rsidP="009B12C4">
      <w:pPr>
        <w:pStyle w:val="21"/>
      </w:pPr>
    </w:p>
    <w:p w:rsidR="009B12C4" w:rsidRPr="00C31A8E" w:rsidRDefault="009B12C4" w:rsidP="009B12C4">
      <w:pPr>
        <w:pStyle w:val="21"/>
        <w:rPr>
          <w:b/>
          <w:bCs/>
        </w:rPr>
      </w:pPr>
    </w:p>
    <w:p w:rsidR="009B12C4" w:rsidRPr="00C31A8E" w:rsidRDefault="009B12C4" w:rsidP="009B12C4">
      <w:pPr>
        <w:spacing w:line="240" w:lineRule="auto"/>
        <w:ind w:hanging="40"/>
        <w:rPr>
          <w:rFonts w:ascii="Times New Roman" w:hAnsi="Times New Roman" w:cs="Times New Roman"/>
          <w:sz w:val="28"/>
          <w:szCs w:val="28"/>
        </w:rPr>
      </w:pPr>
      <w:r w:rsidRPr="00C31A8E">
        <w:rPr>
          <w:rFonts w:ascii="Times New Roman" w:hAnsi="Times New Roman" w:cs="Times New Roman"/>
          <w:sz w:val="28"/>
          <w:szCs w:val="28"/>
        </w:rPr>
        <w:t>_______________________</w:t>
      </w:r>
      <w:r w:rsidRPr="00C31A8E">
        <w:rPr>
          <w:rFonts w:ascii="Times New Roman" w:hAnsi="Times New Roman" w:cs="Times New Roman"/>
          <w:sz w:val="28"/>
          <w:szCs w:val="28"/>
        </w:rPr>
        <w:tab/>
        <w:t xml:space="preserve">             </w:t>
      </w:r>
      <w:r w:rsidRPr="00C31A8E">
        <w:rPr>
          <w:rFonts w:ascii="Times New Roman" w:hAnsi="Times New Roman" w:cs="Times New Roman"/>
          <w:sz w:val="28"/>
          <w:szCs w:val="28"/>
        </w:rPr>
        <w:tab/>
        <w:t>_______             ___________________</w:t>
      </w:r>
    </w:p>
    <w:p w:rsidR="009B12C4" w:rsidRPr="00C31A8E" w:rsidRDefault="009B12C4" w:rsidP="009B12C4">
      <w:pPr>
        <w:spacing w:line="240" w:lineRule="auto"/>
        <w:ind w:hanging="40"/>
        <w:rPr>
          <w:rFonts w:ascii="Times New Roman" w:hAnsi="Times New Roman" w:cs="Times New Roman"/>
        </w:rPr>
      </w:pPr>
      <w:r w:rsidRPr="00C31A8E">
        <w:rPr>
          <w:rFonts w:ascii="Times New Roman" w:hAnsi="Times New Roman" w:cs="Times New Roman"/>
        </w:rPr>
        <w:t xml:space="preserve">  (найменування посади керівника  </w:t>
      </w:r>
      <w:r w:rsidRPr="00C31A8E">
        <w:rPr>
          <w:rFonts w:ascii="Times New Roman" w:hAnsi="Times New Roman" w:cs="Times New Roman"/>
        </w:rPr>
        <w:tab/>
      </w:r>
      <w:r w:rsidRPr="00C31A8E">
        <w:rPr>
          <w:rFonts w:ascii="Times New Roman" w:hAnsi="Times New Roman" w:cs="Times New Roman"/>
        </w:rPr>
        <w:tab/>
        <w:t xml:space="preserve">  (підпис) </w:t>
      </w:r>
      <w:r w:rsidRPr="00C31A8E">
        <w:rPr>
          <w:rFonts w:ascii="Times New Roman" w:hAnsi="Times New Roman" w:cs="Times New Roman"/>
        </w:rPr>
        <w:tab/>
      </w:r>
      <w:r w:rsidRPr="00C31A8E">
        <w:rPr>
          <w:rFonts w:ascii="Times New Roman" w:hAnsi="Times New Roman" w:cs="Times New Roman"/>
        </w:rPr>
        <w:tab/>
        <w:t>(ініціали та прізвище)</w:t>
      </w:r>
    </w:p>
    <w:p w:rsidR="009B12C4" w:rsidRPr="00C31A8E" w:rsidRDefault="009B12C4" w:rsidP="009B12C4">
      <w:pPr>
        <w:spacing w:line="240" w:lineRule="auto"/>
        <w:ind w:hanging="40"/>
        <w:rPr>
          <w:rFonts w:ascii="Times New Roman" w:hAnsi="Times New Roman" w:cs="Times New Roman"/>
        </w:rPr>
      </w:pPr>
      <w:r w:rsidRPr="00C31A8E">
        <w:rPr>
          <w:rFonts w:ascii="Times New Roman" w:hAnsi="Times New Roman" w:cs="Times New Roman"/>
        </w:rPr>
        <w:t xml:space="preserve">  структурного підрозділу, іншого</w:t>
      </w:r>
    </w:p>
    <w:p w:rsidR="009B12C4" w:rsidRPr="00C31A8E" w:rsidRDefault="009B12C4" w:rsidP="009B12C4">
      <w:pPr>
        <w:spacing w:line="240" w:lineRule="auto"/>
        <w:ind w:hanging="40"/>
        <w:rPr>
          <w:rFonts w:ascii="Times New Roman" w:hAnsi="Times New Roman" w:cs="Times New Roman"/>
        </w:rPr>
      </w:pPr>
      <w:r w:rsidRPr="00C31A8E">
        <w:rPr>
          <w:rFonts w:ascii="Times New Roman" w:hAnsi="Times New Roman" w:cs="Times New Roman"/>
        </w:rPr>
        <w:t xml:space="preserve">  органу, що є головним розробником)</w:t>
      </w:r>
    </w:p>
    <w:p w:rsidR="009B12C4" w:rsidRPr="00C31A8E" w:rsidRDefault="009B12C4" w:rsidP="009B12C4">
      <w:pPr>
        <w:spacing w:line="240" w:lineRule="auto"/>
        <w:ind w:hanging="40"/>
        <w:rPr>
          <w:rFonts w:ascii="Times New Roman" w:hAnsi="Times New Roman" w:cs="Times New Roman"/>
          <w:sz w:val="28"/>
          <w:szCs w:val="28"/>
        </w:rPr>
      </w:pPr>
    </w:p>
    <w:p w:rsidR="009B12C4" w:rsidRPr="00C31A8E" w:rsidRDefault="009B12C4" w:rsidP="009B12C4">
      <w:pPr>
        <w:spacing w:line="240" w:lineRule="auto"/>
        <w:ind w:hanging="40"/>
        <w:rPr>
          <w:rFonts w:ascii="Times New Roman" w:hAnsi="Times New Roman" w:cs="Times New Roman"/>
          <w:sz w:val="28"/>
          <w:szCs w:val="28"/>
        </w:rPr>
      </w:pPr>
    </w:p>
    <w:p w:rsidR="009B12C4" w:rsidRPr="00C31A8E" w:rsidRDefault="009B12C4" w:rsidP="009B12C4">
      <w:pPr>
        <w:spacing w:line="240" w:lineRule="auto"/>
        <w:ind w:hanging="40"/>
        <w:rPr>
          <w:rFonts w:ascii="Times New Roman" w:hAnsi="Times New Roman" w:cs="Times New Roman"/>
          <w:sz w:val="28"/>
          <w:szCs w:val="28"/>
        </w:rPr>
      </w:pPr>
      <w:r w:rsidRPr="00C31A8E">
        <w:rPr>
          <w:rFonts w:ascii="Times New Roman" w:hAnsi="Times New Roman" w:cs="Times New Roman"/>
          <w:sz w:val="28"/>
          <w:szCs w:val="28"/>
        </w:rPr>
        <w:t>_____  __________ 20__ р.</w:t>
      </w:r>
    </w:p>
    <w:p w:rsidR="009B12C4" w:rsidRPr="00C31A8E" w:rsidRDefault="009B12C4" w:rsidP="009B12C4">
      <w:pPr>
        <w:pStyle w:val="21"/>
        <w:ind w:hanging="40"/>
        <w:rPr>
          <w:b/>
          <w:bCs/>
        </w:rPr>
      </w:pPr>
    </w:p>
    <w:p w:rsidR="009B12C4" w:rsidRDefault="009B12C4" w:rsidP="009B12C4">
      <w:pPr>
        <w:pStyle w:val="21"/>
        <w:rPr>
          <w:b/>
          <w:bCs/>
        </w:rPr>
      </w:pPr>
    </w:p>
    <w:p w:rsidR="009B12C4" w:rsidRPr="00117DB3" w:rsidRDefault="009B12C4" w:rsidP="009B12C4">
      <w:pPr>
        <w:pageBreakBefore/>
        <w:spacing w:line="240" w:lineRule="auto"/>
        <w:ind w:left="5897"/>
        <w:rPr>
          <w:rFonts w:ascii="Times New Roman" w:hAnsi="Times New Roman" w:cs="Times New Roman"/>
          <w:bCs/>
          <w:sz w:val="28"/>
          <w:szCs w:val="28"/>
          <w:lang w:val="uk-UA"/>
        </w:rPr>
      </w:pPr>
      <w:r w:rsidRPr="00C31A8E">
        <w:rPr>
          <w:rFonts w:ascii="Times New Roman" w:hAnsi="Times New Roman" w:cs="Times New Roman"/>
          <w:bCs/>
          <w:sz w:val="28"/>
          <w:szCs w:val="28"/>
        </w:rPr>
        <w:lastRenderedPageBreak/>
        <w:t xml:space="preserve">Додаток </w:t>
      </w:r>
      <w:r w:rsidR="00117DB3">
        <w:rPr>
          <w:rFonts w:ascii="Times New Roman" w:hAnsi="Times New Roman" w:cs="Times New Roman"/>
          <w:bCs/>
          <w:sz w:val="28"/>
          <w:szCs w:val="28"/>
          <w:lang w:val="uk-UA"/>
        </w:rPr>
        <w:t>3</w:t>
      </w:r>
    </w:p>
    <w:p w:rsidR="009B12C4" w:rsidRPr="00C31A8E" w:rsidRDefault="009B12C4" w:rsidP="00C31A8E">
      <w:pPr>
        <w:spacing w:line="240" w:lineRule="auto"/>
        <w:ind w:left="5897"/>
        <w:rPr>
          <w:rFonts w:ascii="Times New Roman" w:hAnsi="Times New Roman" w:cs="Times New Roman"/>
          <w:bCs/>
          <w:sz w:val="28"/>
          <w:szCs w:val="28"/>
          <w:lang w:val="uk-UA"/>
        </w:rPr>
      </w:pPr>
      <w:r w:rsidRPr="00C31A8E">
        <w:rPr>
          <w:rFonts w:ascii="Times New Roman" w:hAnsi="Times New Roman" w:cs="Times New Roman"/>
          <w:bCs/>
          <w:sz w:val="28"/>
          <w:szCs w:val="28"/>
        </w:rPr>
        <w:t>до Регламенту Недригайлівської районної державної адміністрації</w:t>
      </w:r>
    </w:p>
    <w:p w:rsidR="009B12C4" w:rsidRPr="00C31A8E" w:rsidRDefault="009B12C4" w:rsidP="009B12C4">
      <w:pPr>
        <w:tabs>
          <w:tab w:val="left" w:leader="hyphen" w:pos="3202"/>
          <w:tab w:val="left" w:leader="hyphen" w:pos="4373"/>
          <w:tab w:val="left" w:pos="5362"/>
          <w:tab w:val="left" w:pos="6269"/>
        </w:tabs>
        <w:spacing w:line="240" w:lineRule="auto"/>
        <w:jc w:val="center"/>
        <w:rPr>
          <w:rFonts w:ascii="Times New Roman" w:hAnsi="Times New Roman" w:cs="Times New Roman"/>
          <w:b/>
          <w:bCs/>
          <w:color w:val="242031"/>
          <w:sz w:val="28"/>
          <w:szCs w:val="28"/>
        </w:rPr>
      </w:pPr>
      <w:r w:rsidRPr="00C31A8E">
        <w:rPr>
          <w:rFonts w:ascii="Times New Roman" w:hAnsi="Times New Roman" w:cs="Times New Roman"/>
          <w:b/>
          <w:bCs/>
          <w:color w:val="000000"/>
          <w:sz w:val="28"/>
          <w:szCs w:val="28"/>
        </w:rPr>
        <w:t>Пояснювальна записка</w:t>
      </w:r>
      <w:r w:rsidRPr="00C31A8E">
        <w:rPr>
          <w:rFonts w:ascii="Times New Roman" w:hAnsi="Times New Roman" w:cs="Times New Roman"/>
          <w:b/>
          <w:bCs/>
          <w:color w:val="000000"/>
          <w:sz w:val="28"/>
          <w:szCs w:val="28"/>
        </w:rPr>
        <w:br/>
      </w:r>
      <w:r w:rsidRPr="00C31A8E">
        <w:rPr>
          <w:rFonts w:ascii="Times New Roman" w:hAnsi="Times New Roman" w:cs="Times New Roman"/>
          <w:b/>
          <w:bCs/>
          <w:color w:val="242031"/>
          <w:sz w:val="28"/>
          <w:szCs w:val="28"/>
        </w:rPr>
        <w:t xml:space="preserve">до проекту розпорядження ______________________________ </w:t>
      </w:r>
    </w:p>
    <w:p w:rsidR="009B12C4" w:rsidRPr="00C31A8E" w:rsidRDefault="009B12C4" w:rsidP="009B12C4">
      <w:pPr>
        <w:tabs>
          <w:tab w:val="left" w:leader="hyphen" w:pos="3202"/>
          <w:tab w:val="left" w:leader="hyphen" w:pos="4373"/>
          <w:tab w:val="left" w:pos="5362"/>
          <w:tab w:val="left" w:pos="6269"/>
        </w:tabs>
        <w:spacing w:line="240" w:lineRule="auto"/>
        <w:rPr>
          <w:rFonts w:ascii="Times New Roman" w:hAnsi="Times New Roman" w:cs="Times New Roman"/>
          <w:b/>
          <w:bCs/>
          <w:color w:val="242031"/>
          <w:szCs w:val="28"/>
          <w:lang w:val="uk-UA"/>
        </w:rPr>
      </w:pPr>
      <w:r w:rsidRPr="00C31A8E">
        <w:rPr>
          <w:rFonts w:ascii="Times New Roman" w:hAnsi="Times New Roman" w:cs="Times New Roman"/>
          <w:b/>
          <w:bCs/>
          <w:color w:val="242031"/>
          <w:sz w:val="28"/>
          <w:szCs w:val="28"/>
        </w:rPr>
        <w:t xml:space="preserve">                                                                              </w:t>
      </w:r>
      <w:r w:rsidRPr="00C31A8E">
        <w:rPr>
          <w:rFonts w:ascii="Times New Roman" w:hAnsi="Times New Roman" w:cs="Times New Roman"/>
          <w:b/>
          <w:bCs/>
          <w:color w:val="242031"/>
          <w:szCs w:val="28"/>
        </w:rPr>
        <w:t>(назва)</w:t>
      </w:r>
    </w:p>
    <w:p w:rsidR="009B12C4" w:rsidRPr="00C31A8E" w:rsidRDefault="009B12C4" w:rsidP="009B12C4">
      <w:pPr>
        <w:pStyle w:val="31"/>
        <w:rPr>
          <w:bCs/>
        </w:rPr>
      </w:pPr>
      <w:r w:rsidRPr="00C31A8E">
        <w:rPr>
          <w:bCs/>
        </w:rPr>
        <w:t>1. Обґрунтування необхідності прийняття розпорядження</w:t>
      </w:r>
    </w:p>
    <w:p w:rsidR="009B12C4" w:rsidRPr="00C31A8E" w:rsidRDefault="009B12C4" w:rsidP="009B12C4">
      <w:pPr>
        <w:pStyle w:val="31"/>
      </w:pPr>
      <w:r w:rsidRPr="00C31A8E">
        <w:tab/>
        <w:t>Зазначається підстава розроблення проекту розпорядження (на виконання акта законодавства, доручення Президента України, Прем’єр-міністра України, розпорядження чи доручення голови Сумської обласної державної адміністрації, за власною ініціативою тощо) та стисло викладається суть проблеми, на розв’язання якої спрямовується розпорядження, і причини її виникнення, наводяться дані, що підтверджують необхідність правового врегулювання питання.</w:t>
      </w:r>
    </w:p>
    <w:p w:rsidR="009B12C4" w:rsidRPr="00C31A8E" w:rsidRDefault="009B12C4" w:rsidP="009B12C4">
      <w:pPr>
        <w:spacing w:line="240" w:lineRule="auto"/>
        <w:ind w:firstLine="709"/>
        <w:rPr>
          <w:rFonts w:ascii="Times New Roman" w:hAnsi="Times New Roman" w:cs="Times New Roman"/>
          <w:bCs/>
          <w:color w:val="242031"/>
          <w:sz w:val="28"/>
          <w:szCs w:val="28"/>
          <w:lang w:val="uk-UA"/>
        </w:rPr>
      </w:pPr>
      <w:r w:rsidRPr="00C31A8E">
        <w:rPr>
          <w:rFonts w:ascii="Times New Roman" w:hAnsi="Times New Roman" w:cs="Times New Roman"/>
          <w:bCs/>
          <w:color w:val="242031"/>
          <w:sz w:val="28"/>
          <w:szCs w:val="28"/>
          <w:lang w:val="uk-UA"/>
        </w:rPr>
        <w:t>2.</w:t>
      </w:r>
      <w:r w:rsidRPr="00C31A8E">
        <w:rPr>
          <w:rFonts w:ascii="Times New Roman" w:hAnsi="Times New Roman" w:cs="Times New Roman"/>
          <w:bCs/>
          <w:color w:val="242031"/>
          <w:sz w:val="28"/>
          <w:szCs w:val="28"/>
        </w:rPr>
        <w:t> </w:t>
      </w:r>
      <w:r w:rsidRPr="00C31A8E">
        <w:rPr>
          <w:rFonts w:ascii="Times New Roman" w:hAnsi="Times New Roman" w:cs="Times New Roman"/>
          <w:bCs/>
          <w:color w:val="242031"/>
          <w:sz w:val="28"/>
          <w:szCs w:val="28"/>
          <w:lang w:val="uk-UA"/>
        </w:rPr>
        <w:t>Мета і шляхи її досягнення</w:t>
      </w:r>
    </w:p>
    <w:p w:rsidR="009B12C4" w:rsidRPr="00C31A8E" w:rsidRDefault="009B12C4" w:rsidP="006679D4">
      <w:pPr>
        <w:spacing w:line="240" w:lineRule="auto"/>
        <w:ind w:firstLine="709"/>
        <w:jc w:val="both"/>
        <w:rPr>
          <w:rFonts w:ascii="Times New Roman" w:hAnsi="Times New Roman" w:cs="Times New Roman"/>
          <w:color w:val="242031"/>
          <w:sz w:val="28"/>
          <w:szCs w:val="28"/>
          <w:lang w:val="uk-UA"/>
        </w:rPr>
      </w:pPr>
      <w:r w:rsidRPr="00C31A8E">
        <w:rPr>
          <w:rFonts w:ascii="Times New Roman" w:hAnsi="Times New Roman" w:cs="Times New Roman"/>
          <w:color w:val="242031"/>
          <w:sz w:val="28"/>
          <w:szCs w:val="28"/>
          <w:lang w:val="uk-UA"/>
        </w:rPr>
        <w:t>Розкривається мета, яку планується досягти в результаті прийняття розпорядження, та механізм його виконання, а також суть найважливіших положень проекту.</w:t>
      </w:r>
    </w:p>
    <w:p w:rsidR="009B12C4" w:rsidRPr="00C31A8E" w:rsidRDefault="009B12C4" w:rsidP="009B12C4">
      <w:pPr>
        <w:spacing w:line="240" w:lineRule="auto"/>
        <w:ind w:firstLine="709"/>
        <w:rPr>
          <w:rFonts w:ascii="Times New Roman" w:hAnsi="Times New Roman" w:cs="Times New Roman"/>
          <w:bCs/>
          <w:color w:val="242031"/>
          <w:sz w:val="28"/>
          <w:szCs w:val="28"/>
          <w:lang w:val="uk-UA"/>
        </w:rPr>
      </w:pPr>
      <w:r w:rsidRPr="00C31A8E">
        <w:rPr>
          <w:rFonts w:ascii="Times New Roman" w:hAnsi="Times New Roman" w:cs="Times New Roman"/>
          <w:bCs/>
          <w:color w:val="242031"/>
          <w:sz w:val="28"/>
          <w:szCs w:val="28"/>
          <w:lang w:val="uk-UA"/>
        </w:rPr>
        <w:t>3.</w:t>
      </w:r>
      <w:r w:rsidRPr="00C31A8E">
        <w:rPr>
          <w:rFonts w:ascii="Times New Roman" w:hAnsi="Times New Roman" w:cs="Times New Roman"/>
          <w:bCs/>
          <w:color w:val="242031"/>
          <w:sz w:val="28"/>
          <w:szCs w:val="28"/>
        </w:rPr>
        <w:t> </w:t>
      </w:r>
      <w:r w:rsidRPr="00C31A8E">
        <w:rPr>
          <w:rFonts w:ascii="Times New Roman" w:hAnsi="Times New Roman" w:cs="Times New Roman"/>
          <w:bCs/>
          <w:color w:val="242031"/>
          <w:sz w:val="28"/>
          <w:szCs w:val="28"/>
          <w:lang w:val="uk-UA"/>
        </w:rPr>
        <w:t>Правові аспекти</w:t>
      </w:r>
    </w:p>
    <w:p w:rsidR="009B12C4" w:rsidRPr="00C31A8E" w:rsidRDefault="009B12C4" w:rsidP="006679D4">
      <w:pPr>
        <w:spacing w:line="240" w:lineRule="auto"/>
        <w:ind w:firstLine="709"/>
        <w:jc w:val="both"/>
        <w:rPr>
          <w:rFonts w:ascii="Times New Roman" w:hAnsi="Times New Roman" w:cs="Times New Roman"/>
          <w:color w:val="242031"/>
          <w:sz w:val="28"/>
          <w:szCs w:val="28"/>
          <w:lang w:val="uk-UA"/>
        </w:rPr>
      </w:pPr>
      <w:r w:rsidRPr="00C31A8E">
        <w:rPr>
          <w:rFonts w:ascii="Times New Roman" w:hAnsi="Times New Roman" w:cs="Times New Roman"/>
          <w:color w:val="242031"/>
          <w:sz w:val="28"/>
          <w:szCs w:val="28"/>
          <w:lang w:val="uk-UA"/>
        </w:rPr>
        <w:t>Зазначаються правові підстави розроблення проекту розпорядження та перелік нормативно-правових актів, що діють у відповідній сфері суспільних відносин.</w:t>
      </w:r>
    </w:p>
    <w:p w:rsidR="009B12C4" w:rsidRPr="00C31A8E" w:rsidRDefault="009B12C4" w:rsidP="00C47B99">
      <w:pPr>
        <w:spacing w:line="240" w:lineRule="auto"/>
        <w:ind w:firstLine="709"/>
        <w:jc w:val="both"/>
        <w:rPr>
          <w:rFonts w:ascii="Times New Roman" w:hAnsi="Times New Roman" w:cs="Times New Roman"/>
          <w:color w:val="000000"/>
          <w:sz w:val="28"/>
          <w:szCs w:val="28"/>
          <w:lang w:val="uk-UA"/>
        </w:rPr>
      </w:pPr>
      <w:r w:rsidRPr="00C31A8E">
        <w:rPr>
          <w:rFonts w:ascii="Times New Roman" w:hAnsi="Times New Roman" w:cs="Times New Roman"/>
          <w:color w:val="000000"/>
          <w:sz w:val="28"/>
          <w:szCs w:val="28"/>
          <w:lang w:val="uk-UA"/>
        </w:rPr>
        <w:t>Виходячи із змісту проекту розпорядження, зазначається потреба у внесенні змін до чинних розпоряджень або визнання їх такими, що втратили чинність, а також завдання з розроблення нових розпоряджень або відсутність потреби у внесенні змін до чинних чи розробленні нових розпоряджень.</w:t>
      </w:r>
    </w:p>
    <w:p w:rsidR="009B12C4" w:rsidRPr="00C31A8E" w:rsidRDefault="009B12C4" w:rsidP="00C47B99">
      <w:pPr>
        <w:spacing w:line="240" w:lineRule="auto"/>
        <w:ind w:firstLine="709"/>
        <w:jc w:val="both"/>
        <w:rPr>
          <w:rFonts w:ascii="Times New Roman" w:hAnsi="Times New Roman" w:cs="Times New Roman"/>
          <w:color w:val="000000"/>
          <w:sz w:val="28"/>
          <w:szCs w:val="28"/>
        </w:rPr>
      </w:pPr>
      <w:r w:rsidRPr="00C31A8E">
        <w:rPr>
          <w:rFonts w:ascii="Times New Roman" w:hAnsi="Times New Roman" w:cs="Times New Roman"/>
          <w:color w:val="000000"/>
          <w:sz w:val="28"/>
          <w:szCs w:val="28"/>
        </w:rPr>
        <w:t>У разі коли проект розпорядження стосується прав та обов’язків громадян, про це зазначається окремо.</w:t>
      </w:r>
    </w:p>
    <w:p w:rsidR="009B12C4" w:rsidRPr="00C31A8E" w:rsidRDefault="009B12C4" w:rsidP="009B12C4">
      <w:pPr>
        <w:spacing w:line="240" w:lineRule="auto"/>
        <w:ind w:firstLine="709"/>
        <w:rPr>
          <w:rFonts w:ascii="Times New Roman" w:hAnsi="Times New Roman" w:cs="Times New Roman"/>
          <w:bCs/>
          <w:color w:val="000000"/>
          <w:sz w:val="28"/>
          <w:szCs w:val="28"/>
        </w:rPr>
      </w:pPr>
      <w:r w:rsidRPr="00C31A8E">
        <w:rPr>
          <w:rFonts w:ascii="Times New Roman" w:hAnsi="Times New Roman" w:cs="Times New Roman"/>
          <w:bCs/>
          <w:color w:val="000000"/>
          <w:sz w:val="28"/>
          <w:szCs w:val="28"/>
        </w:rPr>
        <w:t>4. Фінансово-економічне обґрунтування</w:t>
      </w:r>
    </w:p>
    <w:p w:rsidR="009B12C4" w:rsidRPr="00C31A8E" w:rsidRDefault="009B12C4" w:rsidP="00C47B99">
      <w:pPr>
        <w:tabs>
          <w:tab w:val="left" w:pos="1992"/>
          <w:tab w:val="left" w:pos="4262"/>
          <w:tab w:val="left" w:pos="5952"/>
        </w:tabs>
        <w:spacing w:line="240" w:lineRule="auto"/>
        <w:ind w:firstLine="709"/>
        <w:jc w:val="both"/>
        <w:rPr>
          <w:rFonts w:ascii="Times New Roman" w:hAnsi="Times New Roman" w:cs="Times New Roman"/>
          <w:color w:val="000000"/>
          <w:sz w:val="28"/>
          <w:szCs w:val="28"/>
        </w:rPr>
      </w:pPr>
      <w:r w:rsidRPr="00C31A8E">
        <w:rPr>
          <w:rFonts w:ascii="Times New Roman" w:hAnsi="Times New Roman" w:cs="Times New Roman"/>
          <w:color w:val="000000"/>
          <w:sz w:val="28"/>
          <w:szCs w:val="28"/>
        </w:rPr>
        <w:t>Наводиться фінансово-економічне об</w:t>
      </w:r>
      <w:r w:rsidR="00C47B99">
        <w:rPr>
          <w:rFonts w:ascii="Times New Roman" w:hAnsi="Times New Roman" w:cs="Times New Roman"/>
          <w:color w:val="000000"/>
          <w:sz w:val="28"/>
          <w:szCs w:val="28"/>
        </w:rPr>
        <w:t>ґрунтування проекту</w:t>
      </w:r>
      <w:r w:rsidR="00C47B99">
        <w:rPr>
          <w:rFonts w:ascii="Times New Roman" w:hAnsi="Times New Roman" w:cs="Times New Roman"/>
          <w:color w:val="000000"/>
          <w:sz w:val="28"/>
          <w:szCs w:val="28"/>
          <w:lang w:val="uk-UA"/>
        </w:rPr>
        <w:t xml:space="preserve"> </w:t>
      </w:r>
      <w:r w:rsidR="00C47B99">
        <w:rPr>
          <w:rFonts w:ascii="Times New Roman" w:hAnsi="Times New Roman" w:cs="Times New Roman"/>
          <w:color w:val="000000"/>
          <w:sz w:val="28"/>
          <w:szCs w:val="28"/>
        </w:rPr>
        <w:t>розпоряджен</w:t>
      </w:r>
      <w:r w:rsidRPr="00C31A8E">
        <w:rPr>
          <w:rFonts w:ascii="Times New Roman" w:hAnsi="Times New Roman" w:cs="Times New Roman"/>
          <w:color w:val="000000"/>
          <w:sz w:val="28"/>
          <w:szCs w:val="28"/>
        </w:rPr>
        <w:t>ня, розрахунок необхідних витрат, їх обсяг та джерела покриття. Якщо виконання розпорядження не потребує додаткових матеріальних та інших витрат, про це зазначається окремо.</w:t>
      </w:r>
    </w:p>
    <w:p w:rsidR="009B12C4" w:rsidRPr="00C31A8E" w:rsidRDefault="009B12C4" w:rsidP="00C47B99">
      <w:pPr>
        <w:spacing w:line="240" w:lineRule="auto"/>
        <w:ind w:firstLine="709"/>
        <w:jc w:val="both"/>
        <w:rPr>
          <w:rFonts w:ascii="Times New Roman" w:hAnsi="Times New Roman" w:cs="Times New Roman"/>
          <w:color w:val="000000"/>
          <w:sz w:val="28"/>
          <w:szCs w:val="28"/>
        </w:rPr>
      </w:pPr>
      <w:r w:rsidRPr="00C31A8E">
        <w:rPr>
          <w:rFonts w:ascii="Times New Roman" w:hAnsi="Times New Roman" w:cs="Times New Roman"/>
          <w:color w:val="000000"/>
          <w:sz w:val="28"/>
          <w:szCs w:val="28"/>
        </w:rPr>
        <w:t>Детальні фінансово-економічні розрахунки можуть додаватися до пояснювальної записки.</w:t>
      </w:r>
    </w:p>
    <w:p w:rsidR="009B12C4" w:rsidRPr="00C31A8E" w:rsidRDefault="009B12C4" w:rsidP="009B12C4">
      <w:pPr>
        <w:spacing w:line="240" w:lineRule="auto"/>
        <w:ind w:firstLine="709"/>
        <w:rPr>
          <w:rFonts w:ascii="Times New Roman" w:hAnsi="Times New Roman" w:cs="Times New Roman"/>
          <w:bCs/>
          <w:color w:val="000000"/>
          <w:sz w:val="28"/>
          <w:szCs w:val="28"/>
        </w:rPr>
      </w:pPr>
      <w:r w:rsidRPr="00C31A8E">
        <w:rPr>
          <w:rFonts w:ascii="Times New Roman" w:hAnsi="Times New Roman" w:cs="Times New Roman"/>
          <w:bCs/>
          <w:color w:val="000000"/>
          <w:sz w:val="28"/>
          <w:szCs w:val="28"/>
        </w:rPr>
        <w:lastRenderedPageBreak/>
        <w:t>5. Позиція заінтересованих органів</w:t>
      </w:r>
    </w:p>
    <w:p w:rsidR="009B12C4" w:rsidRPr="00C31A8E" w:rsidRDefault="009B12C4" w:rsidP="00E26D95">
      <w:pPr>
        <w:spacing w:line="240" w:lineRule="auto"/>
        <w:ind w:firstLine="709"/>
        <w:jc w:val="both"/>
        <w:rPr>
          <w:rFonts w:ascii="Times New Roman" w:hAnsi="Times New Roman" w:cs="Times New Roman"/>
          <w:color w:val="000000"/>
          <w:sz w:val="28"/>
          <w:szCs w:val="28"/>
        </w:rPr>
      </w:pPr>
      <w:r w:rsidRPr="00C31A8E">
        <w:rPr>
          <w:rFonts w:ascii="Times New Roman" w:hAnsi="Times New Roman" w:cs="Times New Roman"/>
          <w:color w:val="000000"/>
          <w:sz w:val="28"/>
          <w:szCs w:val="28"/>
        </w:rPr>
        <w:t>Зазначається, чи стосується проект розпорядження інтересів інших органів, та стисло викладається їх позиція.</w:t>
      </w:r>
    </w:p>
    <w:p w:rsidR="009B12C4" w:rsidRPr="00C31A8E" w:rsidRDefault="009B12C4" w:rsidP="00E26D95">
      <w:pPr>
        <w:spacing w:line="240" w:lineRule="auto"/>
        <w:ind w:firstLine="709"/>
        <w:jc w:val="both"/>
        <w:rPr>
          <w:rFonts w:ascii="Times New Roman" w:hAnsi="Times New Roman" w:cs="Times New Roman"/>
          <w:color w:val="000000"/>
          <w:sz w:val="28"/>
          <w:szCs w:val="28"/>
        </w:rPr>
      </w:pPr>
      <w:r w:rsidRPr="00C31A8E">
        <w:rPr>
          <w:rFonts w:ascii="Times New Roman" w:hAnsi="Times New Roman" w:cs="Times New Roman"/>
          <w:color w:val="000000"/>
          <w:sz w:val="28"/>
          <w:szCs w:val="28"/>
        </w:rPr>
        <w:t>Якщо проект подано з розбіжностями, наводиться інформація про роботу, проведену з їх урегулювання (стисло повідомляється про вжиті головним розробником заходи, спрямовані на пошук взаємоприйнятного рішення, врегулювання спірної позиції, зазначається, чи проводилися переговори, консультації, робочі зустрічі, наради тощо, а також хто з посадових осіб брав у них</w:t>
      </w:r>
      <w:r w:rsidRPr="00C31A8E">
        <w:rPr>
          <w:rFonts w:ascii="Times New Roman" w:hAnsi="Times New Roman" w:cs="Times New Roman"/>
          <w:b/>
          <w:bCs/>
          <w:color w:val="000000"/>
          <w:sz w:val="28"/>
          <w:szCs w:val="28"/>
        </w:rPr>
        <w:t xml:space="preserve"> </w:t>
      </w:r>
      <w:r w:rsidRPr="00C31A8E">
        <w:rPr>
          <w:rFonts w:ascii="Times New Roman" w:hAnsi="Times New Roman" w:cs="Times New Roman"/>
          <w:color w:val="000000"/>
          <w:sz w:val="28"/>
          <w:szCs w:val="28"/>
        </w:rPr>
        <w:t>участь).</w:t>
      </w:r>
    </w:p>
    <w:p w:rsidR="009B12C4" w:rsidRPr="00C31A8E" w:rsidRDefault="009B12C4" w:rsidP="009B12C4">
      <w:pPr>
        <w:tabs>
          <w:tab w:val="left" w:pos="619"/>
        </w:tabs>
        <w:spacing w:line="240" w:lineRule="auto"/>
        <w:ind w:firstLine="709"/>
        <w:rPr>
          <w:rFonts w:ascii="Times New Roman" w:hAnsi="Times New Roman" w:cs="Times New Roman"/>
          <w:bCs/>
          <w:color w:val="000000"/>
          <w:sz w:val="28"/>
          <w:szCs w:val="28"/>
        </w:rPr>
      </w:pPr>
      <w:r w:rsidRPr="00C31A8E">
        <w:rPr>
          <w:rFonts w:ascii="Times New Roman" w:hAnsi="Times New Roman" w:cs="Times New Roman"/>
          <w:bCs/>
          <w:color w:val="000000"/>
          <w:sz w:val="28"/>
          <w:szCs w:val="28"/>
        </w:rPr>
        <w:t>6. Регіональний аспект</w:t>
      </w:r>
    </w:p>
    <w:p w:rsidR="009B12C4" w:rsidRPr="00C31A8E" w:rsidRDefault="009B12C4" w:rsidP="00E26D95">
      <w:pPr>
        <w:spacing w:line="240" w:lineRule="auto"/>
        <w:ind w:firstLine="709"/>
        <w:jc w:val="both"/>
        <w:rPr>
          <w:rFonts w:ascii="Times New Roman" w:hAnsi="Times New Roman" w:cs="Times New Roman"/>
          <w:color w:val="000000"/>
          <w:sz w:val="28"/>
          <w:szCs w:val="28"/>
        </w:rPr>
      </w:pPr>
      <w:r w:rsidRPr="00C31A8E">
        <w:rPr>
          <w:rFonts w:ascii="Times New Roman" w:hAnsi="Times New Roman" w:cs="Times New Roman"/>
          <w:color w:val="000000"/>
          <w:sz w:val="28"/>
          <w:szCs w:val="28"/>
        </w:rPr>
        <w:t>Якщо проект розпорядження стосується питання розвитку конкретної території, зазначається, чи враховують положення проекту потребу району, його вплив на розвиток району, наводиться позиція органів місцевого</w:t>
      </w:r>
      <w:r w:rsidRPr="00C31A8E">
        <w:rPr>
          <w:rFonts w:ascii="Times New Roman" w:hAnsi="Times New Roman" w:cs="Times New Roman"/>
          <w:b/>
          <w:bCs/>
          <w:color w:val="000000"/>
          <w:sz w:val="28"/>
          <w:szCs w:val="28"/>
        </w:rPr>
        <w:t xml:space="preserve"> </w:t>
      </w:r>
      <w:r w:rsidRPr="00C31A8E">
        <w:rPr>
          <w:rFonts w:ascii="Times New Roman" w:hAnsi="Times New Roman" w:cs="Times New Roman"/>
          <w:color w:val="000000"/>
          <w:sz w:val="28"/>
          <w:szCs w:val="28"/>
        </w:rPr>
        <w:t>самоврядування, а також визначається ступінь її відображення в проекті.</w:t>
      </w:r>
    </w:p>
    <w:p w:rsidR="009B12C4" w:rsidRPr="00C31A8E" w:rsidRDefault="009B12C4" w:rsidP="009B12C4">
      <w:pPr>
        <w:tabs>
          <w:tab w:val="left" w:pos="619"/>
        </w:tabs>
        <w:spacing w:line="240" w:lineRule="auto"/>
        <w:ind w:firstLine="709"/>
        <w:rPr>
          <w:rFonts w:ascii="Times New Roman" w:hAnsi="Times New Roman" w:cs="Times New Roman"/>
          <w:bCs/>
          <w:color w:val="000000"/>
          <w:sz w:val="28"/>
          <w:szCs w:val="28"/>
        </w:rPr>
      </w:pPr>
      <w:r w:rsidRPr="00C31A8E">
        <w:rPr>
          <w:rFonts w:ascii="Times New Roman" w:hAnsi="Times New Roman" w:cs="Times New Roman"/>
          <w:bCs/>
          <w:color w:val="000000"/>
          <w:sz w:val="28"/>
          <w:szCs w:val="28"/>
        </w:rPr>
        <w:t>7. Публічне громадське обговорення</w:t>
      </w:r>
    </w:p>
    <w:p w:rsidR="009B12C4" w:rsidRPr="00C31A8E" w:rsidRDefault="009B12C4" w:rsidP="00E26D95">
      <w:pPr>
        <w:spacing w:line="240" w:lineRule="auto"/>
        <w:ind w:firstLine="709"/>
        <w:jc w:val="both"/>
        <w:rPr>
          <w:rFonts w:ascii="Times New Roman" w:hAnsi="Times New Roman" w:cs="Times New Roman"/>
          <w:color w:val="000000"/>
          <w:sz w:val="28"/>
          <w:szCs w:val="28"/>
        </w:rPr>
      </w:pPr>
      <w:r w:rsidRPr="00C31A8E">
        <w:rPr>
          <w:rFonts w:ascii="Times New Roman" w:hAnsi="Times New Roman" w:cs="Times New Roman"/>
          <w:color w:val="000000"/>
          <w:sz w:val="28"/>
          <w:szCs w:val="28"/>
        </w:rPr>
        <w:t>Наводяться результати проведених консультацій з громадськістю, пропозиції та зауваження громадськості і ступінь їх врахування, запропоновані шляхи мінімізації негативних наслідків неврахування таких пропозицій та зауважень, а також способи врегулювання конфлікту інтересів.</w:t>
      </w:r>
    </w:p>
    <w:p w:rsidR="009B12C4" w:rsidRPr="00C31A8E" w:rsidRDefault="009B12C4" w:rsidP="00E26D95">
      <w:pPr>
        <w:spacing w:line="240" w:lineRule="auto"/>
        <w:ind w:firstLine="709"/>
        <w:jc w:val="both"/>
        <w:rPr>
          <w:rFonts w:ascii="Times New Roman" w:hAnsi="Times New Roman" w:cs="Times New Roman"/>
          <w:color w:val="000000"/>
          <w:sz w:val="28"/>
          <w:szCs w:val="28"/>
        </w:rPr>
      </w:pPr>
      <w:r w:rsidRPr="00C31A8E">
        <w:rPr>
          <w:rFonts w:ascii="Times New Roman" w:hAnsi="Times New Roman" w:cs="Times New Roman"/>
          <w:color w:val="000000"/>
          <w:sz w:val="28"/>
          <w:szCs w:val="28"/>
        </w:rPr>
        <w:t>Якщо проект розпорядження не потребує проведення громадського обговорення, про це зазначається окремо.</w:t>
      </w:r>
    </w:p>
    <w:p w:rsidR="009B12C4" w:rsidRPr="00C31A8E" w:rsidRDefault="009B12C4" w:rsidP="009B12C4">
      <w:pPr>
        <w:tabs>
          <w:tab w:val="left" w:pos="667"/>
        </w:tabs>
        <w:spacing w:line="240" w:lineRule="auto"/>
        <w:ind w:firstLine="709"/>
        <w:rPr>
          <w:rFonts w:ascii="Times New Roman" w:hAnsi="Times New Roman" w:cs="Times New Roman"/>
          <w:bCs/>
          <w:color w:val="000000"/>
          <w:sz w:val="28"/>
          <w:szCs w:val="28"/>
        </w:rPr>
      </w:pPr>
      <w:r w:rsidRPr="00C31A8E">
        <w:rPr>
          <w:rFonts w:ascii="Times New Roman" w:hAnsi="Times New Roman" w:cs="Times New Roman"/>
          <w:bCs/>
          <w:color w:val="000000"/>
          <w:sz w:val="28"/>
          <w:szCs w:val="28"/>
        </w:rPr>
        <w:t>8. Прогноз результатів</w:t>
      </w:r>
    </w:p>
    <w:p w:rsidR="009B12C4" w:rsidRPr="00C31A8E" w:rsidRDefault="009B12C4" w:rsidP="009B12C4">
      <w:pPr>
        <w:pStyle w:val="21"/>
        <w:ind w:firstLine="709"/>
        <w:jc w:val="both"/>
        <w:rPr>
          <w:color w:val="000000"/>
        </w:rPr>
      </w:pPr>
      <w:r w:rsidRPr="00C31A8E">
        <w:rPr>
          <w:color w:val="000000"/>
        </w:rPr>
        <w:t>Дається прогнозна оцінка результатів виконання розпорядження, зазначаються критерії (показники), за якими оцінюється їх ефективність, порівнюються досягнуті результати з прогнозованими, аналізуються можливі ризики та заходи щодо їх мінімізації. Критерії оцінки ефективності повинні зазначатися в конкретних одиницях (грошові одиниці, одиниці продукції тощо). Прогнозні розрахунки та критерії оцінки ефективності можуть додаватися до пояснювальної записки.</w:t>
      </w:r>
    </w:p>
    <w:p w:rsidR="009B12C4" w:rsidRPr="00C31A8E" w:rsidRDefault="009B12C4" w:rsidP="009B12C4">
      <w:pPr>
        <w:pStyle w:val="21"/>
        <w:rPr>
          <w:b/>
          <w:bCs/>
          <w:color w:val="000000"/>
        </w:rPr>
      </w:pPr>
    </w:p>
    <w:p w:rsidR="009B12C4" w:rsidRPr="00C31A8E" w:rsidRDefault="009B12C4" w:rsidP="009B12C4">
      <w:pPr>
        <w:spacing w:line="240" w:lineRule="auto"/>
        <w:ind w:hanging="40"/>
        <w:rPr>
          <w:rFonts w:ascii="Times New Roman" w:hAnsi="Times New Roman" w:cs="Times New Roman"/>
          <w:sz w:val="28"/>
          <w:szCs w:val="28"/>
        </w:rPr>
      </w:pPr>
      <w:r w:rsidRPr="00C31A8E">
        <w:rPr>
          <w:rFonts w:ascii="Times New Roman" w:hAnsi="Times New Roman" w:cs="Times New Roman"/>
          <w:sz w:val="28"/>
          <w:szCs w:val="28"/>
        </w:rPr>
        <w:t>_______________________</w:t>
      </w:r>
      <w:r w:rsidRPr="00C31A8E">
        <w:rPr>
          <w:rFonts w:ascii="Times New Roman" w:hAnsi="Times New Roman" w:cs="Times New Roman"/>
          <w:sz w:val="28"/>
          <w:szCs w:val="28"/>
        </w:rPr>
        <w:tab/>
        <w:t xml:space="preserve">           </w:t>
      </w:r>
      <w:r w:rsidRPr="00C31A8E">
        <w:rPr>
          <w:rFonts w:ascii="Times New Roman" w:hAnsi="Times New Roman" w:cs="Times New Roman"/>
          <w:sz w:val="28"/>
          <w:szCs w:val="28"/>
        </w:rPr>
        <w:tab/>
        <w:t>_______        _____________________</w:t>
      </w:r>
    </w:p>
    <w:p w:rsidR="009B12C4" w:rsidRPr="00C31A8E" w:rsidRDefault="009B12C4" w:rsidP="009B12C4">
      <w:pPr>
        <w:spacing w:line="240" w:lineRule="auto"/>
        <w:rPr>
          <w:rFonts w:ascii="Times New Roman" w:hAnsi="Times New Roman" w:cs="Times New Roman"/>
        </w:rPr>
      </w:pPr>
      <w:r w:rsidRPr="00C31A8E">
        <w:rPr>
          <w:rFonts w:ascii="Times New Roman" w:hAnsi="Times New Roman" w:cs="Times New Roman"/>
        </w:rPr>
        <w:t xml:space="preserve">(найменування посади керівника              </w:t>
      </w:r>
      <w:r w:rsidRPr="00C31A8E">
        <w:rPr>
          <w:rFonts w:ascii="Times New Roman" w:hAnsi="Times New Roman" w:cs="Times New Roman"/>
        </w:rPr>
        <w:tab/>
      </w:r>
      <w:r w:rsidRPr="00C31A8E">
        <w:rPr>
          <w:rFonts w:ascii="Times New Roman" w:hAnsi="Times New Roman" w:cs="Times New Roman"/>
        </w:rPr>
        <w:tab/>
        <w:t xml:space="preserve"> (підпис) </w:t>
      </w:r>
      <w:r w:rsidRPr="00C31A8E">
        <w:rPr>
          <w:rFonts w:ascii="Times New Roman" w:hAnsi="Times New Roman" w:cs="Times New Roman"/>
        </w:rPr>
        <w:tab/>
        <w:t xml:space="preserve">        (ініціали та прізвище)</w:t>
      </w:r>
    </w:p>
    <w:p w:rsidR="009B12C4" w:rsidRPr="00C31A8E" w:rsidRDefault="009B12C4" w:rsidP="009B12C4">
      <w:pPr>
        <w:spacing w:line="240" w:lineRule="auto"/>
        <w:rPr>
          <w:rFonts w:ascii="Times New Roman" w:hAnsi="Times New Roman" w:cs="Times New Roman"/>
        </w:rPr>
      </w:pPr>
      <w:r w:rsidRPr="00C31A8E">
        <w:rPr>
          <w:rFonts w:ascii="Times New Roman" w:hAnsi="Times New Roman" w:cs="Times New Roman"/>
        </w:rPr>
        <w:t>структурного підрозділу, іншого</w:t>
      </w:r>
    </w:p>
    <w:p w:rsidR="009B12C4" w:rsidRDefault="009B12C4" w:rsidP="009B12C4">
      <w:pPr>
        <w:spacing w:line="240" w:lineRule="auto"/>
        <w:rPr>
          <w:rFonts w:ascii="Times New Roman" w:hAnsi="Times New Roman" w:cs="Times New Roman"/>
          <w:lang w:val="uk-UA"/>
        </w:rPr>
      </w:pPr>
      <w:r w:rsidRPr="00C31A8E">
        <w:rPr>
          <w:rFonts w:ascii="Times New Roman" w:hAnsi="Times New Roman" w:cs="Times New Roman"/>
        </w:rPr>
        <w:t>органу, що є головним розробником)</w:t>
      </w:r>
    </w:p>
    <w:p w:rsidR="00C31A8E" w:rsidRPr="00C31A8E" w:rsidRDefault="00C31A8E" w:rsidP="009B12C4">
      <w:pPr>
        <w:spacing w:line="240" w:lineRule="auto"/>
        <w:rPr>
          <w:rFonts w:ascii="Times New Roman" w:hAnsi="Times New Roman" w:cs="Times New Roman"/>
          <w:lang w:val="uk-UA"/>
        </w:rPr>
      </w:pPr>
    </w:p>
    <w:p w:rsidR="009B12C4" w:rsidRPr="00C31A8E" w:rsidRDefault="009B12C4" w:rsidP="009B12C4">
      <w:pPr>
        <w:spacing w:line="240" w:lineRule="auto"/>
        <w:rPr>
          <w:rFonts w:ascii="Times New Roman" w:hAnsi="Times New Roman" w:cs="Times New Roman"/>
          <w:sz w:val="28"/>
          <w:szCs w:val="28"/>
        </w:rPr>
      </w:pPr>
      <w:r w:rsidRPr="00C31A8E">
        <w:rPr>
          <w:rFonts w:ascii="Times New Roman" w:hAnsi="Times New Roman" w:cs="Times New Roman"/>
          <w:sz w:val="28"/>
          <w:szCs w:val="28"/>
        </w:rPr>
        <w:t>_____  __________ 20__ р.</w:t>
      </w:r>
    </w:p>
    <w:p w:rsidR="009B12C4" w:rsidRPr="00117DB3" w:rsidRDefault="009B12C4" w:rsidP="009B12C4">
      <w:pPr>
        <w:pageBreakBefore/>
        <w:spacing w:line="240" w:lineRule="auto"/>
        <w:ind w:left="5897"/>
        <w:rPr>
          <w:rFonts w:ascii="Times New Roman" w:hAnsi="Times New Roman" w:cs="Times New Roman"/>
          <w:bCs/>
          <w:sz w:val="28"/>
          <w:szCs w:val="28"/>
          <w:lang w:val="uk-UA"/>
        </w:rPr>
      </w:pPr>
      <w:r w:rsidRPr="00C31A8E">
        <w:rPr>
          <w:rFonts w:ascii="Times New Roman" w:hAnsi="Times New Roman" w:cs="Times New Roman"/>
          <w:bCs/>
          <w:sz w:val="28"/>
          <w:szCs w:val="28"/>
        </w:rPr>
        <w:lastRenderedPageBreak/>
        <w:t>Додаток</w:t>
      </w:r>
      <w:r w:rsidR="00117DB3">
        <w:rPr>
          <w:rFonts w:ascii="Times New Roman" w:hAnsi="Times New Roman" w:cs="Times New Roman"/>
          <w:bCs/>
          <w:sz w:val="28"/>
          <w:szCs w:val="28"/>
          <w:lang w:val="uk-UA"/>
        </w:rPr>
        <w:t xml:space="preserve"> 4</w:t>
      </w:r>
    </w:p>
    <w:p w:rsidR="009B12C4" w:rsidRPr="00C31A8E" w:rsidRDefault="009B12C4" w:rsidP="009B12C4">
      <w:pPr>
        <w:spacing w:line="240" w:lineRule="auto"/>
        <w:ind w:left="5897"/>
        <w:rPr>
          <w:rFonts w:ascii="Times New Roman" w:hAnsi="Times New Roman" w:cs="Times New Roman"/>
          <w:bCs/>
          <w:sz w:val="28"/>
          <w:szCs w:val="28"/>
        </w:rPr>
      </w:pPr>
      <w:r w:rsidRPr="00C31A8E">
        <w:rPr>
          <w:rFonts w:ascii="Times New Roman" w:hAnsi="Times New Roman" w:cs="Times New Roman"/>
          <w:bCs/>
          <w:sz w:val="28"/>
          <w:szCs w:val="28"/>
        </w:rPr>
        <w:t>до Регламенту Недригайлівської районної державної адміністрації</w:t>
      </w:r>
    </w:p>
    <w:p w:rsidR="009B12C4" w:rsidRPr="00C31A8E" w:rsidRDefault="009B12C4" w:rsidP="009B12C4">
      <w:pPr>
        <w:spacing w:line="240" w:lineRule="auto"/>
        <w:ind w:left="5897"/>
        <w:rPr>
          <w:rFonts w:ascii="Times New Roman" w:hAnsi="Times New Roman" w:cs="Times New Roman"/>
          <w:bCs/>
          <w:sz w:val="28"/>
          <w:szCs w:val="28"/>
        </w:rPr>
      </w:pPr>
      <w:r w:rsidRPr="00C31A8E">
        <w:rPr>
          <w:rFonts w:ascii="Times New Roman" w:hAnsi="Times New Roman" w:cs="Times New Roman"/>
          <w:bCs/>
          <w:sz w:val="28"/>
          <w:szCs w:val="28"/>
        </w:rPr>
        <w:t xml:space="preserve"> </w:t>
      </w:r>
    </w:p>
    <w:p w:rsidR="009B12C4" w:rsidRPr="00C31A8E" w:rsidRDefault="009B12C4" w:rsidP="009B12C4">
      <w:pPr>
        <w:pStyle w:val="21"/>
        <w:ind w:left="5897" w:firstLine="0"/>
      </w:pPr>
    </w:p>
    <w:p w:rsidR="009B12C4" w:rsidRPr="00C31A8E" w:rsidRDefault="009B12C4" w:rsidP="009B12C4">
      <w:pPr>
        <w:pStyle w:val="21"/>
      </w:pPr>
    </w:p>
    <w:p w:rsidR="009B12C4" w:rsidRPr="00C31A8E" w:rsidRDefault="009B12C4" w:rsidP="009B12C4">
      <w:pPr>
        <w:pStyle w:val="21"/>
        <w:ind w:firstLine="0"/>
        <w:jc w:val="center"/>
        <w:rPr>
          <w:b/>
          <w:bCs/>
        </w:rPr>
      </w:pPr>
      <w:r w:rsidRPr="00C31A8E">
        <w:rPr>
          <w:b/>
          <w:bCs/>
        </w:rPr>
        <w:t>Порівняльна таблиця</w:t>
      </w:r>
    </w:p>
    <w:p w:rsidR="009B12C4" w:rsidRPr="00C31A8E" w:rsidRDefault="009B12C4" w:rsidP="009B12C4">
      <w:pPr>
        <w:pStyle w:val="21"/>
        <w:ind w:firstLine="0"/>
        <w:jc w:val="center"/>
        <w:rPr>
          <w:b/>
          <w:bCs/>
        </w:rPr>
      </w:pPr>
      <w:r w:rsidRPr="00C31A8E">
        <w:rPr>
          <w:b/>
          <w:bCs/>
        </w:rPr>
        <w:t>до проекту розпорядження ____________________________</w:t>
      </w:r>
    </w:p>
    <w:p w:rsidR="009B12C4" w:rsidRPr="00C31A8E" w:rsidRDefault="009B12C4" w:rsidP="009B12C4">
      <w:pPr>
        <w:pStyle w:val="21"/>
        <w:jc w:val="center"/>
        <w:rPr>
          <w:b/>
          <w:bCs/>
        </w:rPr>
      </w:pPr>
      <w:r w:rsidRPr="00C31A8E">
        <w:rPr>
          <w:b/>
          <w:bCs/>
        </w:rPr>
        <w:t xml:space="preserve">                                        (назва)</w:t>
      </w:r>
    </w:p>
    <w:p w:rsidR="009B12C4" w:rsidRPr="00C31A8E" w:rsidRDefault="009B12C4" w:rsidP="009B12C4">
      <w:pPr>
        <w:pStyle w:val="21"/>
        <w:jc w:val="center"/>
        <w:rPr>
          <w:b/>
          <w:bCs/>
        </w:rPr>
      </w:pPr>
    </w:p>
    <w:p w:rsidR="009B12C4" w:rsidRPr="00C31A8E" w:rsidRDefault="009B12C4" w:rsidP="009B12C4">
      <w:pPr>
        <w:pStyle w:val="21"/>
        <w:jc w:val="center"/>
        <w:rPr>
          <w:b/>
          <w:bCs/>
        </w:rPr>
      </w:pPr>
    </w:p>
    <w:p w:rsidR="009B12C4" w:rsidRPr="00C31A8E" w:rsidRDefault="009B12C4" w:rsidP="009B12C4">
      <w:pPr>
        <w:pStyle w:val="21"/>
        <w:jc w:val="center"/>
        <w:rPr>
          <w:b/>
          <w:bCs/>
        </w:rPr>
      </w:pPr>
    </w:p>
    <w:tbl>
      <w:tblPr>
        <w:tblW w:w="0" w:type="auto"/>
        <w:tblInd w:w="-5" w:type="dxa"/>
        <w:tblLayout w:type="fixed"/>
        <w:tblLook w:val="0000"/>
      </w:tblPr>
      <w:tblGrid>
        <w:gridCol w:w="4898"/>
        <w:gridCol w:w="4909"/>
      </w:tblGrid>
      <w:tr w:rsidR="009B12C4" w:rsidRPr="00C31A8E" w:rsidTr="00542F4D">
        <w:tc>
          <w:tcPr>
            <w:tcW w:w="4898" w:type="dxa"/>
            <w:tcBorders>
              <w:top w:val="single" w:sz="4" w:space="0" w:color="000000"/>
              <w:left w:val="single" w:sz="4" w:space="0" w:color="000000"/>
              <w:bottom w:val="single" w:sz="4" w:space="0" w:color="000000"/>
            </w:tcBorders>
            <w:shd w:val="clear" w:color="auto" w:fill="auto"/>
            <w:vAlign w:val="center"/>
          </w:tcPr>
          <w:p w:rsidR="009B12C4" w:rsidRPr="00C31A8E" w:rsidRDefault="009B12C4" w:rsidP="00542F4D">
            <w:pPr>
              <w:pStyle w:val="21"/>
              <w:snapToGrid w:val="0"/>
              <w:ind w:firstLine="0"/>
              <w:jc w:val="center"/>
              <w:rPr>
                <w:b/>
                <w:bCs/>
              </w:rPr>
            </w:pPr>
            <w:r w:rsidRPr="00C31A8E">
              <w:rPr>
                <w:b/>
                <w:bCs/>
              </w:rPr>
              <w:t>Зміст положення чинного розпорядження</w:t>
            </w:r>
          </w:p>
          <w:p w:rsidR="009B12C4" w:rsidRPr="00C31A8E" w:rsidRDefault="009B12C4" w:rsidP="00542F4D">
            <w:pPr>
              <w:pStyle w:val="21"/>
              <w:ind w:firstLine="0"/>
              <w:jc w:val="center"/>
              <w:rPr>
                <w:b/>
                <w:bCs/>
              </w:rPr>
            </w:pPr>
          </w:p>
        </w:tc>
        <w:tc>
          <w:tcPr>
            <w:tcW w:w="49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12C4" w:rsidRPr="00C31A8E" w:rsidRDefault="009B12C4" w:rsidP="00542F4D">
            <w:pPr>
              <w:pStyle w:val="21"/>
              <w:snapToGrid w:val="0"/>
              <w:ind w:firstLine="0"/>
              <w:jc w:val="center"/>
              <w:rPr>
                <w:b/>
                <w:bCs/>
              </w:rPr>
            </w:pPr>
            <w:r w:rsidRPr="00C31A8E">
              <w:rPr>
                <w:b/>
                <w:bCs/>
              </w:rPr>
              <w:t>Зміст відповідного положення проекту розпорядження</w:t>
            </w:r>
          </w:p>
          <w:p w:rsidR="009B12C4" w:rsidRPr="00C31A8E" w:rsidRDefault="009B12C4" w:rsidP="00542F4D">
            <w:pPr>
              <w:pStyle w:val="21"/>
              <w:ind w:firstLine="0"/>
              <w:jc w:val="center"/>
              <w:rPr>
                <w:b/>
                <w:bCs/>
              </w:rPr>
            </w:pPr>
          </w:p>
        </w:tc>
      </w:tr>
    </w:tbl>
    <w:p w:rsidR="009B12C4" w:rsidRPr="00C31A8E" w:rsidRDefault="009B12C4" w:rsidP="009B12C4">
      <w:pPr>
        <w:pStyle w:val="21"/>
        <w:jc w:val="center"/>
        <w:rPr>
          <w:b/>
          <w:bCs/>
        </w:rPr>
      </w:pPr>
    </w:p>
    <w:p w:rsidR="009B12C4" w:rsidRPr="00C31A8E" w:rsidRDefault="009B12C4" w:rsidP="009B12C4">
      <w:pPr>
        <w:pStyle w:val="21"/>
        <w:jc w:val="center"/>
        <w:rPr>
          <w:b/>
          <w:bCs/>
        </w:rPr>
      </w:pPr>
    </w:p>
    <w:p w:rsidR="009B12C4" w:rsidRPr="00C31A8E" w:rsidRDefault="009B12C4" w:rsidP="009B12C4">
      <w:pPr>
        <w:spacing w:line="240" w:lineRule="auto"/>
        <w:rPr>
          <w:rFonts w:ascii="Times New Roman" w:hAnsi="Times New Roman" w:cs="Times New Roman"/>
          <w:sz w:val="28"/>
          <w:szCs w:val="28"/>
        </w:rPr>
      </w:pPr>
      <w:r w:rsidRPr="00C31A8E">
        <w:rPr>
          <w:rFonts w:ascii="Times New Roman" w:hAnsi="Times New Roman" w:cs="Times New Roman"/>
          <w:sz w:val="28"/>
          <w:szCs w:val="28"/>
        </w:rPr>
        <w:t>_______________________</w:t>
      </w:r>
      <w:r w:rsidRPr="00C31A8E">
        <w:rPr>
          <w:rFonts w:ascii="Times New Roman" w:hAnsi="Times New Roman" w:cs="Times New Roman"/>
          <w:sz w:val="28"/>
          <w:szCs w:val="28"/>
        </w:rPr>
        <w:tab/>
        <w:t xml:space="preserve">            </w:t>
      </w:r>
      <w:r w:rsidRPr="00C31A8E">
        <w:rPr>
          <w:rFonts w:ascii="Times New Roman" w:hAnsi="Times New Roman" w:cs="Times New Roman"/>
          <w:sz w:val="28"/>
          <w:szCs w:val="28"/>
        </w:rPr>
        <w:tab/>
        <w:t>_______             ___________________</w:t>
      </w:r>
    </w:p>
    <w:p w:rsidR="009B12C4" w:rsidRPr="00C31A8E" w:rsidRDefault="009B12C4" w:rsidP="009B12C4">
      <w:pPr>
        <w:spacing w:line="240" w:lineRule="auto"/>
        <w:rPr>
          <w:rFonts w:ascii="Times New Roman" w:hAnsi="Times New Roman" w:cs="Times New Roman"/>
        </w:rPr>
      </w:pPr>
      <w:r w:rsidRPr="00C31A8E">
        <w:rPr>
          <w:rFonts w:ascii="Times New Roman" w:hAnsi="Times New Roman" w:cs="Times New Roman"/>
        </w:rPr>
        <w:t xml:space="preserve">  (найменування посади керівника   </w:t>
      </w:r>
      <w:r w:rsidRPr="00C31A8E">
        <w:rPr>
          <w:rFonts w:ascii="Times New Roman" w:hAnsi="Times New Roman" w:cs="Times New Roman"/>
        </w:rPr>
        <w:tab/>
      </w:r>
      <w:r w:rsidRPr="00C31A8E">
        <w:rPr>
          <w:rFonts w:ascii="Times New Roman" w:hAnsi="Times New Roman" w:cs="Times New Roman"/>
        </w:rPr>
        <w:tab/>
        <w:t xml:space="preserve">  (підпис) </w:t>
      </w:r>
      <w:r w:rsidRPr="00C31A8E">
        <w:rPr>
          <w:rFonts w:ascii="Times New Roman" w:hAnsi="Times New Roman" w:cs="Times New Roman"/>
        </w:rPr>
        <w:tab/>
      </w:r>
      <w:r w:rsidRPr="00C31A8E">
        <w:rPr>
          <w:rFonts w:ascii="Times New Roman" w:hAnsi="Times New Roman" w:cs="Times New Roman"/>
        </w:rPr>
        <w:tab/>
        <w:t>(ініціали та прізвище)</w:t>
      </w:r>
    </w:p>
    <w:p w:rsidR="009B12C4" w:rsidRPr="00C31A8E" w:rsidRDefault="009B12C4" w:rsidP="009B12C4">
      <w:pPr>
        <w:spacing w:line="240" w:lineRule="auto"/>
        <w:rPr>
          <w:rFonts w:ascii="Times New Roman" w:hAnsi="Times New Roman" w:cs="Times New Roman"/>
        </w:rPr>
      </w:pPr>
      <w:r w:rsidRPr="00C31A8E">
        <w:rPr>
          <w:rFonts w:ascii="Times New Roman" w:hAnsi="Times New Roman" w:cs="Times New Roman"/>
        </w:rPr>
        <w:t xml:space="preserve">  структурного підрозділу, іншого</w:t>
      </w:r>
    </w:p>
    <w:p w:rsidR="009B12C4" w:rsidRPr="00C31A8E" w:rsidRDefault="009B12C4" w:rsidP="009B12C4">
      <w:pPr>
        <w:spacing w:line="240" w:lineRule="auto"/>
        <w:rPr>
          <w:rFonts w:ascii="Times New Roman" w:hAnsi="Times New Roman" w:cs="Times New Roman"/>
        </w:rPr>
      </w:pPr>
      <w:r w:rsidRPr="00C31A8E">
        <w:rPr>
          <w:rFonts w:ascii="Times New Roman" w:hAnsi="Times New Roman" w:cs="Times New Roman"/>
        </w:rPr>
        <w:t xml:space="preserve">  органу, що є головним розробником)</w:t>
      </w:r>
    </w:p>
    <w:p w:rsidR="009B12C4" w:rsidRPr="00C31A8E" w:rsidRDefault="009B12C4" w:rsidP="009B12C4">
      <w:pPr>
        <w:spacing w:line="240" w:lineRule="auto"/>
        <w:rPr>
          <w:rFonts w:ascii="Times New Roman" w:hAnsi="Times New Roman" w:cs="Times New Roman"/>
          <w:sz w:val="28"/>
          <w:szCs w:val="28"/>
        </w:rPr>
      </w:pPr>
    </w:p>
    <w:p w:rsidR="009B12C4" w:rsidRPr="00C31A8E" w:rsidRDefault="009B12C4" w:rsidP="009B12C4">
      <w:pPr>
        <w:spacing w:line="240" w:lineRule="auto"/>
        <w:rPr>
          <w:rFonts w:ascii="Times New Roman" w:hAnsi="Times New Roman" w:cs="Times New Roman"/>
          <w:sz w:val="28"/>
          <w:szCs w:val="28"/>
        </w:rPr>
      </w:pPr>
    </w:p>
    <w:p w:rsidR="009B12C4" w:rsidRPr="00C31A8E" w:rsidRDefault="009B12C4" w:rsidP="009B12C4">
      <w:pPr>
        <w:spacing w:line="240" w:lineRule="auto"/>
        <w:rPr>
          <w:rFonts w:ascii="Times New Roman" w:hAnsi="Times New Roman" w:cs="Times New Roman"/>
          <w:sz w:val="28"/>
          <w:szCs w:val="28"/>
        </w:rPr>
      </w:pPr>
      <w:r w:rsidRPr="00C31A8E">
        <w:rPr>
          <w:rFonts w:ascii="Times New Roman" w:hAnsi="Times New Roman" w:cs="Times New Roman"/>
          <w:sz w:val="28"/>
          <w:szCs w:val="28"/>
        </w:rPr>
        <w:t>_____  __________ 20__ р.</w:t>
      </w:r>
    </w:p>
    <w:p w:rsidR="009B12C4" w:rsidRPr="005532F5" w:rsidRDefault="009B12C4" w:rsidP="009B12C4">
      <w:pPr>
        <w:pageBreakBefore/>
        <w:spacing w:line="240" w:lineRule="auto"/>
        <w:ind w:left="5897"/>
        <w:rPr>
          <w:rFonts w:ascii="Times New Roman" w:hAnsi="Times New Roman" w:cs="Times New Roman"/>
          <w:bCs/>
          <w:sz w:val="28"/>
          <w:szCs w:val="28"/>
          <w:lang w:val="uk-UA"/>
        </w:rPr>
      </w:pPr>
      <w:r w:rsidRPr="00C31A8E">
        <w:rPr>
          <w:rFonts w:ascii="Times New Roman" w:hAnsi="Times New Roman" w:cs="Times New Roman"/>
          <w:bCs/>
          <w:sz w:val="28"/>
          <w:szCs w:val="28"/>
        </w:rPr>
        <w:lastRenderedPageBreak/>
        <w:t xml:space="preserve">Додаток </w:t>
      </w:r>
      <w:r w:rsidR="005532F5">
        <w:rPr>
          <w:rFonts w:ascii="Times New Roman" w:hAnsi="Times New Roman" w:cs="Times New Roman"/>
          <w:bCs/>
          <w:sz w:val="28"/>
          <w:szCs w:val="28"/>
          <w:lang w:val="uk-UA"/>
        </w:rPr>
        <w:t>5</w:t>
      </w:r>
    </w:p>
    <w:p w:rsidR="009B12C4" w:rsidRPr="00C31A8E" w:rsidRDefault="009B12C4" w:rsidP="00C31A8E">
      <w:pPr>
        <w:spacing w:line="240" w:lineRule="auto"/>
        <w:ind w:left="5897"/>
        <w:rPr>
          <w:rFonts w:ascii="Times New Roman" w:hAnsi="Times New Roman" w:cs="Times New Roman"/>
          <w:bCs/>
          <w:sz w:val="28"/>
          <w:szCs w:val="28"/>
        </w:rPr>
      </w:pPr>
      <w:r w:rsidRPr="00C31A8E">
        <w:rPr>
          <w:rFonts w:ascii="Times New Roman" w:hAnsi="Times New Roman" w:cs="Times New Roman"/>
          <w:bCs/>
          <w:sz w:val="28"/>
          <w:szCs w:val="28"/>
        </w:rPr>
        <w:t>до Регламенту Недригайлівської районної державної адміністрації</w:t>
      </w:r>
    </w:p>
    <w:p w:rsidR="009B12C4" w:rsidRPr="00C31A8E" w:rsidRDefault="009B12C4" w:rsidP="009B12C4">
      <w:pPr>
        <w:pStyle w:val="21"/>
        <w:ind w:firstLine="0"/>
        <w:jc w:val="center"/>
        <w:rPr>
          <w:b/>
          <w:bCs/>
        </w:rPr>
      </w:pPr>
      <w:r w:rsidRPr="00C31A8E">
        <w:rPr>
          <w:b/>
          <w:bCs/>
        </w:rPr>
        <w:t>Висновок</w:t>
      </w:r>
    </w:p>
    <w:p w:rsidR="009B12C4" w:rsidRPr="00C31A8E" w:rsidRDefault="009B12C4" w:rsidP="009B12C4">
      <w:pPr>
        <w:pStyle w:val="21"/>
        <w:ind w:firstLine="0"/>
        <w:jc w:val="center"/>
        <w:rPr>
          <w:b/>
          <w:bCs/>
        </w:rPr>
      </w:pPr>
      <w:r w:rsidRPr="00C31A8E">
        <w:rPr>
          <w:b/>
          <w:bCs/>
        </w:rPr>
        <w:t xml:space="preserve"> </w:t>
      </w:r>
      <w:r w:rsidR="00E26D95">
        <w:rPr>
          <w:b/>
          <w:bCs/>
        </w:rPr>
        <w:t>в</w:t>
      </w:r>
      <w:r w:rsidRPr="00C31A8E">
        <w:rPr>
          <w:b/>
          <w:bCs/>
        </w:rPr>
        <w:t>ідділу</w:t>
      </w:r>
      <w:r w:rsidR="00E26D95">
        <w:rPr>
          <w:b/>
          <w:bCs/>
        </w:rPr>
        <w:t xml:space="preserve"> юридичного забезпечення та комунікацій з громадськістю апарату </w:t>
      </w:r>
      <w:r w:rsidRPr="00C31A8E">
        <w:rPr>
          <w:b/>
          <w:bCs/>
        </w:rPr>
        <w:t xml:space="preserve">  </w:t>
      </w:r>
      <w:r w:rsidRPr="00C31A8E">
        <w:rPr>
          <w:b/>
        </w:rPr>
        <w:t>Недригайлівської районної</w:t>
      </w:r>
      <w:r w:rsidRPr="00C31A8E">
        <w:t xml:space="preserve"> </w:t>
      </w:r>
      <w:r w:rsidRPr="00C31A8E">
        <w:rPr>
          <w:b/>
          <w:bCs/>
        </w:rPr>
        <w:t xml:space="preserve">державної адміністрації </w:t>
      </w:r>
    </w:p>
    <w:p w:rsidR="009B12C4" w:rsidRPr="00C31A8E" w:rsidRDefault="009B12C4" w:rsidP="009B12C4">
      <w:pPr>
        <w:pStyle w:val="21"/>
        <w:ind w:firstLine="0"/>
        <w:jc w:val="center"/>
        <w:rPr>
          <w:sz w:val="16"/>
          <w:szCs w:val="16"/>
        </w:rPr>
      </w:pPr>
    </w:p>
    <w:p w:rsidR="009B12C4" w:rsidRPr="00C31A8E" w:rsidRDefault="009B12C4" w:rsidP="009B12C4">
      <w:pPr>
        <w:pStyle w:val="21"/>
        <w:ind w:firstLine="0"/>
        <w:jc w:val="center"/>
      </w:pPr>
      <w:r w:rsidRPr="00C31A8E">
        <w:t xml:space="preserve">до проекту розпорядження _________________________________ </w:t>
      </w:r>
    </w:p>
    <w:p w:rsidR="009B12C4" w:rsidRPr="00C31A8E" w:rsidRDefault="009B12C4" w:rsidP="009B12C4">
      <w:pPr>
        <w:pStyle w:val="21"/>
        <w:ind w:firstLine="0"/>
        <w:jc w:val="center"/>
        <w:rPr>
          <w:sz w:val="24"/>
        </w:rPr>
      </w:pPr>
      <w:r w:rsidRPr="00C31A8E">
        <w:t xml:space="preserve">                                                     </w:t>
      </w:r>
      <w:r w:rsidRPr="00C31A8E">
        <w:rPr>
          <w:sz w:val="24"/>
        </w:rPr>
        <w:t>(назва)</w:t>
      </w:r>
    </w:p>
    <w:p w:rsidR="009B12C4" w:rsidRPr="00C31A8E" w:rsidRDefault="009B12C4" w:rsidP="009B12C4">
      <w:pPr>
        <w:pStyle w:val="21"/>
        <w:ind w:firstLine="0"/>
        <w:jc w:val="center"/>
        <w:rPr>
          <w:sz w:val="8"/>
          <w:szCs w:val="16"/>
        </w:rPr>
      </w:pPr>
    </w:p>
    <w:p w:rsidR="009B12C4" w:rsidRPr="00C31A8E" w:rsidRDefault="009B12C4" w:rsidP="009B12C4">
      <w:pPr>
        <w:pStyle w:val="21"/>
        <w:ind w:firstLine="709"/>
      </w:pPr>
      <w:r w:rsidRPr="00C31A8E">
        <w:t xml:space="preserve">Проект розпорядження розроблено _______________________________ </w:t>
      </w:r>
    </w:p>
    <w:p w:rsidR="009B12C4" w:rsidRPr="00C31A8E" w:rsidRDefault="009B12C4" w:rsidP="009B12C4">
      <w:pPr>
        <w:pStyle w:val="21"/>
        <w:ind w:firstLine="0"/>
      </w:pPr>
      <w:r w:rsidRPr="00C31A8E">
        <w:tab/>
      </w:r>
      <w:r w:rsidRPr="00C31A8E">
        <w:tab/>
      </w:r>
      <w:r w:rsidRPr="00C31A8E">
        <w:tab/>
      </w:r>
      <w:r w:rsidRPr="00C31A8E">
        <w:tab/>
      </w:r>
      <w:r w:rsidRPr="00C31A8E">
        <w:tab/>
      </w:r>
      <w:r w:rsidRPr="00C31A8E">
        <w:tab/>
      </w:r>
      <w:r w:rsidRPr="00C31A8E">
        <w:tab/>
      </w:r>
      <w:r w:rsidRPr="00C31A8E">
        <w:rPr>
          <w:sz w:val="24"/>
        </w:rPr>
        <w:t xml:space="preserve">(найменування структурного підрозділу, </w:t>
      </w:r>
      <w:r w:rsidRPr="00C31A8E">
        <w:t xml:space="preserve">___________________________________________________________________ </w:t>
      </w:r>
    </w:p>
    <w:p w:rsidR="009B12C4" w:rsidRPr="00C31A8E" w:rsidRDefault="009B12C4" w:rsidP="009B12C4">
      <w:pPr>
        <w:pStyle w:val="21"/>
        <w:ind w:firstLine="0"/>
        <w:jc w:val="center"/>
        <w:rPr>
          <w:sz w:val="24"/>
        </w:rPr>
      </w:pPr>
      <w:r w:rsidRPr="00C31A8E">
        <w:rPr>
          <w:sz w:val="24"/>
        </w:rPr>
        <w:t>іншого органу, що є головним розробником)</w:t>
      </w:r>
    </w:p>
    <w:p w:rsidR="009B12C4" w:rsidRPr="00C31A8E" w:rsidRDefault="009B12C4" w:rsidP="009B12C4">
      <w:pPr>
        <w:pStyle w:val="21"/>
        <w:ind w:firstLine="709"/>
      </w:pPr>
      <w:r w:rsidRPr="00C31A8E">
        <w:t>1. За результатами проведеної експертизи виявлені невідповідності:</w:t>
      </w:r>
    </w:p>
    <w:p w:rsidR="009B12C4" w:rsidRPr="00C31A8E" w:rsidRDefault="009B12C4" w:rsidP="009B12C4">
      <w:pPr>
        <w:pStyle w:val="21"/>
        <w:ind w:firstLine="0"/>
      </w:pPr>
      <w:r w:rsidRPr="00C31A8E">
        <w:t xml:space="preserve">1) _________________________________________________________________ </w:t>
      </w:r>
    </w:p>
    <w:p w:rsidR="009B12C4" w:rsidRPr="00C31A8E" w:rsidRDefault="009B12C4" w:rsidP="009B12C4">
      <w:pPr>
        <w:pStyle w:val="21"/>
        <w:ind w:firstLine="0"/>
        <w:jc w:val="center"/>
        <w:rPr>
          <w:sz w:val="24"/>
        </w:rPr>
      </w:pPr>
      <w:r w:rsidRPr="00C31A8E">
        <w:rPr>
          <w:sz w:val="24"/>
        </w:rPr>
        <w:t>(Конституції і законам України, іншим актам законодавства,</w:t>
      </w:r>
    </w:p>
    <w:p w:rsidR="009B12C4" w:rsidRPr="00C31A8E" w:rsidRDefault="009B12C4" w:rsidP="009B12C4">
      <w:pPr>
        <w:pStyle w:val="21"/>
        <w:ind w:firstLine="0"/>
      </w:pPr>
      <w:r w:rsidRPr="00C31A8E">
        <w:t xml:space="preserve">___________________________________________________________________ </w:t>
      </w:r>
    </w:p>
    <w:p w:rsidR="009B12C4" w:rsidRPr="00C31A8E" w:rsidRDefault="009B12C4" w:rsidP="009B12C4">
      <w:pPr>
        <w:pStyle w:val="21"/>
        <w:ind w:firstLine="0"/>
        <w:jc w:val="center"/>
        <w:rPr>
          <w:sz w:val="24"/>
        </w:rPr>
      </w:pPr>
      <w:r w:rsidRPr="00C31A8E">
        <w:rPr>
          <w:sz w:val="24"/>
        </w:rPr>
        <w:t>розпорядженням голови районної державної адміністрації)</w:t>
      </w:r>
    </w:p>
    <w:p w:rsidR="009B12C4" w:rsidRPr="00C31A8E" w:rsidRDefault="009B12C4" w:rsidP="009B12C4">
      <w:pPr>
        <w:pStyle w:val="21"/>
        <w:ind w:firstLine="0"/>
        <w:jc w:val="both"/>
      </w:pPr>
      <w:r w:rsidRPr="00C31A8E">
        <w:t xml:space="preserve">2) _________________________________________________________________ </w:t>
      </w:r>
    </w:p>
    <w:p w:rsidR="009B12C4" w:rsidRPr="00C31A8E" w:rsidRDefault="009B12C4" w:rsidP="009B12C4">
      <w:pPr>
        <w:pStyle w:val="21"/>
        <w:ind w:firstLine="0"/>
        <w:jc w:val="center"/>
        <w:rPr>
          <w:sz w:val="24"/>
        </w:rPr>
      </w:pPr>
      <w:r w:rsidRPr="00C31A8E">
        <w:rPr>
          <w:sz w:val="24"/>
        </w:rPr>
        <w:t>(вимогам нормопроектувальної техніки – зазначаються недоліки,</w:t>
      </w:r>
    </w:p>
    <w:p w:rsidR="009B12C4" w:rsidRPr="00C31A8E" w:rsidRDefault="009B12C4" w:rsidP="009B12C4">
      <w:pPr>
        <w:pStyle w:val="21"/>
        <w:ind w:firstLine="0"/>
      </w:pPr>
      <w:r w:rsidRPr="00C31A8E">
        <w:t xml:space="preserve">___________________________________________________________________ </w:t>
      </w:r>
    </w:p>
    <w:p w:rsidR="009B12C4" w:rsidRPr="00C31A8E" w:rsidRDefault="009B12C4" w:rsidP="009B12C4">
      <w:pPr>
        <w:pStyle w:val="21"/>
        <w:ind w:firstLine="0"/>
        <w:jc w:val="center"/>
        <w:rPr>
          <w:sz w:val="24"/>
        </w:rPr>
      </w:pPr>
      <w:r w:rsidRPr="00C31A8E">
        <w:rPr>
          <w:sz w:val="24"/>
        </w:rPr>
        <w:t>зокрема логічні та змістові)</w:t>
      </w:r>
    </w:p>
    <w:p w:rsidR="009B12C4" w:rsidRPr="00C31A8E" w:rsidRDefault="009B12C4" w:rsidP="009B12C4">
      <w:pPr>
        <w:pStyle w:val="21"/>
        <w:ind w:firstLine="709"/>
      </w:pPr>
      <w:r w:rsidRPr="00C31A8E">
        <w:t xml:space="preserve">2. Узагальнений висновок ________________________________________ </w:t>
      </w:r>
    </w:p>
    <w:p w:rsidR="009B12C4" w:rsidRPr="00C31A8E" w:rsidRDefault="009B12C4" w:rsidP="009B12C4">
      <w:pPr>
        <w:pStyle w:val="21"/>
        <w:ind w:firstLine="0"/>
        <w:rPr>
          <w:sz w:val="24"/>
        </w:rPr>
      </w:pPr>
      <w:r w:rsidRPr="00C31A8E">
        <w:tab/>
      </w:r>
      <w:r w:rsidRPr="00C31A8E">
        <w:tab/>
      </w:r>
      <w:r w:rsidRPr="00C31A8E">
        <w:tab/>
      </w:r>
      <w:r w:rsidRPr="00C31A8E">
        <w:tab/>
      </w:r>
      <w:r w:rsidRPr="00C31A8E">
        <w:tab/>
      </w:r>
      <w:r w:rsidRPr="00C31A8E">
        <w:tab/>
      </w:r>
      <w:r w:rsidRPr="00C31A8E">
        <w:rPr>
          <w:sz w:val="24"/>
        </w:rPr>
        <w:t>(наводиться узагальнений висновок та пропозиції</w:t>
      </w:r>
    </w:p>
    <w:p w:rsidR="009B12C4" w:rsidRPr="00C31A8E" w:rsidRDefault="009B12C4" w:rsidP="009B12C4">
      <w:pPr>
        <w:pStyle w:val="21"/>
        <w:ind w:firstLine="0"/>
      </w:pPr>
      <w:r w:rsidRPr="00C31A8E">
        <w:t xml:space="preserve">____________________________________________________________________ </w:t>
      </w:r>
    </w:p>
    <w:p w:rsidR="009B12C4" w:rsidRPr="00C31A8E" w:rsidRDefault="009B12C4" w:rsidP="009B12C4">
      <w:pPr>
        <w:pStyle w:val="21"/>
        <w:ind w:firstLine="0"/>
        <w:jc w:val="center"/>
        <w:rPr>
          <w:sz w:val="24"/>
        </w:rPr>
      </w:pPr>
      <w:r w:rsidRPr="00C31A8E">
        <w:rPr>
          <w:sz w:val="24"/>
        </w:rPr>
        <w:t>щодо проекту в цілому, оцінюється правова доцільність прийняття та обґрунтованість</w:t>
      </w:r>
    </w:p>
    <w:p w:rsidR="009B12C4" w:rsidRPr="00C31A8E" w:rsidRDefault="009B12C4" w:rsidP="009B12C4">
      <w:pPr>
        <w:pStyle w:val="21"/>
        <w:ind w:firstLine="0"/>
      </w:pPr>
      <w:r w:rsidRPr="00C31A8E">
        <w:t xml:space="preserve">____________________________________________________________________ </w:t>
      </w:r>
    </w:p>
    <w:p w:rsidR="009B12C4" w:rsidRPr="00C31A8E" w:rsidRDefault="009B12C4" w:rsidP="009B12C4">
      <w:pPr>
        <w:pStyle w:val="21"/>
        <w:ind w:firstLine="0"/>
        <w:jc w:val="center"/>
        <w:rPr>
          <w:sz w:val="24"/>
        </w:rPr>
      </w:pPr>
      <w:r w:rsidRPr="00C31A8E">
        <w:rPr>
          <w:sz w:val="24"/>
        </w:rPr>
        <w:t>проекту, доцільність способу правового врегулювання питання, порушеного в ньому)</w:t>
      </w:r>
    </w:p>
    <w:p w:rsidR="009B12C4" w:rsidRPr="00C31A8E" w:rsidRDefault="009B12C4" w:rsidP="009B12C4">
      <w:pPr>
        <w:pStyle w:val="21"/>
        <w:ind w:firstLine="0"/>
        <w:rPr>
          <w:sz w:val="16"/>
          <w:szCs w:val="16"/>
        </w:rPr>
      </w:pPr>
    </w:p>
    <w:p w:rsidR="009B12C4" w:rsidRPr="00C31A8E" w:rsidRDefault="009B12C4" w:rsidP="00C31A8E">
      <w:pPr>
        <w:pStyle w:val="21"/>
        <w:ind w:firstLine="0"/>
      </w:pPr>
      <w:r w:rsidRPr="00C31A8E">
        <w:t>Правову експертизу проекту розпорядження проведено:</w:t>
      </w:r>
    </w:p>
    <w:p w:rsidR="009B12C4" w:rsidRPr="00C31A8E" w:rsidRDefault="009B12C4" w:rsidP="009B12C4">
      <w:pPr>
        <w:spacing w:line="240" w:lineRule="auto"/>
        <w:rPr>
          <w:rFonts w:ascii="Times New Roman" w:hAnsi="Times New Roman" w:cs="Times New Roman"/>
          <w:sz w:val="28"/>
          <w:szCs w:val="28"/>
        </w:rPr>
      </w:pPr>
      <w:r w:rsidRPr="00C31A8E">
        <w:rPr>
          <w:rFonts w:ascii="Times New Roman" w:hAnsi="Times New Roman" w:cs="Times New Roman"/>
          <w:sz w:val="28"/>
          <w:szCs w:val="28"/>
        </w:rPr>
        <w:t>_______________________</w:t>
      </w:r>
      <w:r w:rsidRPr="00C31A8E">
        <w:rPr>
          <w:rFonts w:ascii="Times New Roman" w:hAnsi="Times New Roman" w:cs="Times New Roman"/>
          <w:sz w:val="28"/>
          <w:szCs w:val="28"/>
        </w:rPr>
        <w:tab/>
        <w:t xml:space="preserve">            </w:t>
      </w:r>
      <w:r w:rsidRPr="00C31A8E">
        <w:rPr>
          <w:rFonts w:ascii="Times New Roman" w:hAnsi="Times New Roman" w:cs="Times New Roman"/>
          <w:sz w:val="28"/>
          <w:szCs w:val="28"/>
        </w:rPr>
        <w:tab/>
        <w:t>_______              __________________</w:t>
      </w:r>
    </w:p>
    <w:p w:rsidR="009B12C4" w:rsidRPr="00C31A8E" w:rsidRDefault="009B12C4" w:rsidP="009B12C4">
      <w:pPr>
        <w:spacing w:line="240" w:lineRule="auto"/>
        <w:rPr>
          <w:rFonts w:ascii="Times New Roman" w:hAnsi="Times New Roman" w:cs="Times New Roman"/>
          <w:szCs w:val="28"/>
        </w:rPr>
      </w:pPr>
      <w:r w:rsidRPr="00C31A8E">
        <w:rPr>
          <w:rFonts w:ascii="Times New Roman" w:hAnsi="Times New Roman" w:cs="Times New Roman"/>
          <w:szCs w:val="28"/>
        </w:rPr>
        <w:t xml:space="preserve">  (начальник юридичного відділу )  </w:t>
      </w:r>
      <w:r w:rsidRPr="00C31A8E">
        <w:rPr>
          <w:rFonts w:ascii="Times New Roman" w:hAnsi="Times New Roman" w:cs="Times New Roman"/>
          <w:szCs w:val="28"/>
        </w:rPr>
        <w:tab/>
        <w:t xml:space="preserve">   </w:t>
      </w:r>
      <w:r w:rsidRPr="00C31A8E">
        <w:rPr>
          <w:rFonts w:ascii="Times New Roman" w:hAnsi="Times New Roman" w:cs="Times New Roman"/>
          <w:szCs w:val="28"/>
        </w:rPr>
        <w:tab/>
        <w:t xml:space="preserve"> (підпис) </w:t>
      </w:r>
      <w:r w:rsidRPr="00C31A8E">
        <w:rPr>
          <w:rFonts w:ascii="Times New Roman" w:hAnsi="Times New Roman" w:cs="Times New Roman"/>
          <w:szCs w:val="28"/>
        </w:rPr>
        <w:tab/>
      </w:r>
      <w:r w:rsidRPr="00C31A8E">
        <w:rPr>
          <w:rFonts w:ascii="Times New Roman" w:hAnsi="Times New Roman" w:cs="Times New Roman"/>
          <w:szCs w:val="28"/>
        </w:rPr>
        <w:tab/>
        <w:t>(ініціали  та   прізвище)</w:t>
      </w:r>
    </w:p>
    <w:p w:rsidR="009B12C4" w:rsidRPr="00C31A8E" w:rsidRDefault="009B12C4" w:rsidP="009B12C4">
      <w:pPr>
        <w:spacing w:line="240" w:lineRule="auto"/>
        <w:rPr>
          <w:rFonts w:ascii="Times New Roman" w:hAnsi="Times New Roman" w:cs="Times New Roman"/>
          <w:sz w:val="28"/>
          <w:szCs w:val="28"/>
        </w:rPr>
      </w:pPr>
    </w:p>
    <w:p w:rsidR="00292F4F" w:rsidRDefault="009B12C4" w:rsidP="00F4421A">
      <w:pPr>
        <w:spacing w:line="240" w:lineRule="auto"/>
      </w:pPr>
      <w:r w:rsidRPr="00C31A8E">
        <w:rPr>
          <w:rFonts w:ascii="Times New Roman" w:hAnsi="Times New Roman" w:cs="Times New Roman"/>
          <w:sz w:val="28"/>
          <w:szCs w:val="28"/>
        </w:rPr>
        <w:t>_____  __________ 20___</w:t>
      </w:r>
      <w:r w:rsidRPr="00C31A8E">
        <w:rPr>
          <w:rFonts w:ascii="Times New Roman" w:hAnsi="Times New Roman" w:cs="Times New Roman"/>
          <w:sz w:val="20"/>
          <w:szCs w:val="20"/>
        </w:rPr>
        <w:t xml:space="preserve"> </w:t>
      </w:r>
      <w:r w:rsidRPr="00C31A8E">
        <w:rPr>
          <w:rFonts w:ascii="Times New Roman" w:hAnsi="Times New Roman" w:cs="Times New Roman"/>
          <w:sz w:val="28"/>
          <w:szCs w:val="28"/>
        </w:rPr>
        <w:t>р.</w:t>
      </w:r>
    </w:p>
    <w:sectPr w:rsidR="00292F4F" w:rsidSect="00F937A9">
      <w:pgSz w:w="11906" w:h="16838"/>
      <w:pgMar w:top="851" w:right="850"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4818" w:rsidRDefault="00814818" w:rsidP="009E6600">
      <w:pPr>
        <w:spacing w:after="0" w:line="240" w:lineRule="auto"/>
      </w:pPr>
      <w:r>
        <w:separator/>
      </w:r>
    </w:p>
  </w:endnote>
  <w:endnote w:type="continuationSeparator" w:id="1">
    <w:p w:rsidR="00814818" w:rsidRDefault="00814818" w:rsidP="009E66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20000287" w:usb1="00000000" w:usb2="00000000" w:usb3="00000000" w:csb0="0000019F" w:csb1="00000000"/>
  </w:font>
  <w:font w:name="Antiqua">
    <w:altName w:val="Arial Narrow"/>
    <w:charset w:val="00"/>
    <w:family w:val="swiss"/>
    <w:pitch w:val="variable"/>
    <w:sig w:usb0="00000000" w:usb1="00000000" w:usb2="00000000" w:usb3="00000000" w:csb0="00000000" w:csb1="00000000"/>
  </w:font>
  <w:font w:name="Bookshelf Symbol 7">
    <w:panose1 w:val="05010101010101010101"/>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67C" w:rsidRDefault="00F7667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67C" w:rsidRDefault="00F7667C">
    <w:pPr>
      <w:pStyle w:val="af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67C" w:rsidRDefault="00F7667C"/>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67C" w:rsidRDefault="00F7667C"/>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67C" w:rsidRDefault="00F7667C">
    <w:pPr>
      <w:pStyle w:val="af6"/>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67C" w:rsidRDefault="00F7667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4818" w:rsidRDefault="00814818" w:rsidP="009E6600">
      <w:pPr>
        <w:spacing w:after="0" w:line="240" w:lineRule="auto"/>
      </w:pPr>
      <w:r>
        <w:separator/>
      </w:r>
    </w:p>
  </w:footnote>
  <w:footnote w:type="continuationSeparator" w:id="1">
    <w:p w:rsidR="00814818" w:rsidRDefault="00814818" w:rsidP="009E66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67C" w:rsidRDefault="007C162F">
    <w:pPr>
      <w:pStyle w:val="ab"/>
    </w:pPr>
    <w:r w:rsidRPr="007C162F">
      <w:pict>
        <v:shapetype id="_x0000_t202" coordsize="21600,21600" o:spt="202" path="m,l,21600r21600,l21600,xe">
          <v:stroke joinstyle="miter"/>
          <v:path gradientshapeok="t" o:connecttype="rect"/>
        </v:shapetype>
        <v:shape id="_x0000_s2049" type="#_x0000_t202" style="position:absolute;margin-left:0;margin-top:.05pt;width:14pt;height:16.05pt;z-index:251660288;mso-wrap-distance-left:0;mso-wrap-distance-right:0;mso-position-horizontal:center;mso-position-horizontal-relative:margin" stroked="f">
          <v:fill opacity="0" color2="black"/>
          <v:textbox style="mso-next-textbox:#_x0000_s2049" inset="0,0,0,0">
            <w:txbxContent>
              <w:p w:rsidR="00F7667C" w:rsidRDefault="007C162F">
                <w:pPr>
                  <w:pStyle w:val="ab"/>
                </w:pPr>
                <w:r>
                  <w:rPr>
                    <w:rStyle w:val="a3"/>
                  </w:rPr>
                  <w:fldChar w:fldCharType="begin"/>
                </w:r>
                <w:r w:rsidR="00F7667C">
                  <w:rPr>
                    <w:rStyle w:val="a3"/>
                  </w:rPr>
                  <w:instrText xml:space="preserve"> PAGE </w:instrText>
                </w:r>
                <w:r>
                  <w:rPr>
                    <w:rStyle w:val="a3"/>
                  </w:rPr>
                  <w:fldChar w:fldCharType="separate"/>
                </w:r>
                <w:r w:rsidR="00E2399D">
                  <w:rPr>
                    <w:rStyle w:val="a3"/>
                    <w:noProof/>
                  </w:rPr>
                  <w:t>2</w:t>
                </w:r>
                <w:r>
                  <w:rPr>
                    <w:rStyle w:val="a3"/>
                  </w:rPr>
                  <w:fldChar w:fldCharType="end"/>
                </w:r>
              </w:p>
            </w:txbxContent>
          </v:textbox>
          <w10:wrap type="square" side="largest" anchorx="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67C" w:rsidRDefault="00F7667C"/>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67C" w:rsidRDefault="00F7667C">
    <w:pPr>
      <w:pStyle w:val="ab"/>
      <w:jc w:val="center"/>
      <w:rPr>
        <w:sz w:val="28"/>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67C" w:rsidRDefault="00F7667C"/>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67C" w:rsidRDefault="00F7667C"/>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67C" w:rsidRDefault="00F7667C">
    <w:pPr>
      <w:pStyle w:val="ab"/>
      <w:jc w:val="center"/>
      <w:rPr>
        <w:sz w:val="28"/>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67C" w:rsidRDefault="00F7667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0"/>
    <w:lvl w:ilvl="0">
      <w:start w:val="2"/>
      <w:numFmt w:val="bullet"/>
      <w:lvlText w:val="-"/>
      <w:lvlJc w:val="left"/>
      <w:pPr>
        <w:tabs>
          <w:tab w:val="num" w:pos="1130"/>
        </w:tabs>
        <w:ind w:left="1130" w:hanging="360"/>
      </w:pPr>
      <w:rPr>
        <w:rFonts w:ascii="Times New Roman" w:hAnsi="Times New Roman" w:cs="Times New Roman"/>
      </w:rPr>
    </w:lvl>
  </w:abstractNum>
  <w:abstractNum w:abstractNumId="2">
    <w:nsid w:val="00000003"/>
    <w:multiLevelType w:val="multilevel"/>
    <w:tmpl w:val="00000002"/>
    <w:lvl w:ilvl="0">
      <w:start w:val="1"/>
      <w:numFmt w:val="decimal"/>
      <w:lvlText w:val="8.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8.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8.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8.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8.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8.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8.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8.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8.2.%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
    <w:nsid w:val="00000005"/>
    <w:multiLevelType w:val="multilevel"/>
    <w:tmpl w:val="00000004"/>
    <w:lvl w:ilvl="0">
      <w:start w:val="1"/>
      <w:numFmt w:val="decimal"/>
      <w:lvlText w:val="8.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8.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8.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8.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8.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8.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8.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8.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8.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
    <w:nsid w:val="00000007"/>
    <w:multiLevelType w:val="multilevel"/>
    <w:tmpl w:val="00000006"/>
    <w:lvl w:ilvl="0">
      <w:start w:val="1"/>
      <w:numFmt w:val="decimal"/>
      <w:lvlText w:val="8.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8.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8.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8.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8.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8.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8.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8.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8.4.%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5">
    <w:nsid w:val="00000009"/>
    <w:multiLevelType w:val="multilevel"/>
    <w:tmpl w:val="00000008"/>
    <w:lvl w:ilvl="0">
      <w:start w:val="1"/>
      <w:numFmt w:val="decimal"/>
      <w:lvlText w:val="8.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8.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8.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8.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8.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8.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8.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8.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8.5.%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6">
    <w:nsid w:val="51932FFE"/>
    <w:multiLevelType w:val="multilevel"/>
    <w:tmpl w:val="B3C4F8E4"/>
    <w:lvl w:ilvl="0">
      <w:start w:val="5"/>
      <w:numFmt w:val="decimal"/>
      <w:lvlText w:val="%1."/>
      <w:lvlJc w:val="left"/>
      <w:pPr>
        <w:ind w:left="435" w:hanging="435"/>
      </w:pPr>
      <w:rPr>
        <w:rFonts w:hint="default"/>
        <w:color w:val="000000"/>
      </w:rPr>
    </w:lvl>
    <w:lvl w:ilvl="1">
      <w:start w:val="4"/>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7">
    <w:nsid w:val="6E0E4C4C"/>
    <w:multiLevelType w:val="hybridMultilevel"/>
    <w:tmpl w:val="475CF410"/>
    <w:lvl w:ilvl="0" w:tplc="C8120FA0">
      <w:start w:val="1"/>
      <w:numFmt w:val="decimal"/>
      <w:lvlText w:val="%1."/>
      <w:lvlJc w:val="left"/>
      <w:pPr>
        <w:ind w:left="1685"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3A83493"/>
    <w:multiLevelType w:val="multilevel"/>
    <w:tmpl w:val="4A10B82E"/>
    <w:lvl w:ilvl="0">
      <w:start w:val="1"/>
      <w:numFmt w:val="decimal"/>
      <w:lvlText w:val="%1."/>
      <w:lvlJc w:val="left"/>
      <w:pPr>
        <w:ind w:left="1215" w:hanging="1215"/>
      </w:pPr>
      <w:rPr>
        <w:rFonts w:hint="default"/>
      </w:rPr>
    </w:lvl>
    <w:lvl w:ilvl="1">
      <w:start w:val="1"/>
      <w:numFmt w:val="decimal"/>
      <w:lvlText w:val="%1.%2."/>
      <w:lvlJc w:val="left"/>
      <w:pPr>
        <w:ind w:left="1935" w:hanging="1215"/>
      </w:pPr>
      <w:rPr>
        <w:rFonts w:hint="default"/>
      </w:rPr>
    </w:lvl>
    <w:lvl w:ilvl="2">
      <w:start w:val="1"/>
      <w:numFmt w:val="decimal"/>
      <w:lvlText w:val="%1.%2.%3."/>
      <w:lvlJc w:val="left"/>
      <w:pPr>
        <w:ind w:left="2655" w:hanging="1215"/>
      </w:pPr>
      <w:rPr>
        <w:rFonts w:hint="default"/>
      </w:rPr>
    </w:lvl>
    <w:lvl w:ilvl="3">
      <w:start w:val="1"/>
      <w:numFmt w:val="decimal"/>
      <w:lvlText w:val="%1.%2.%3.%4."/>
      <w:lvlJc w:val="left"/>
      <w:pPr>
        <w:ind w:left="3375" w:hanging="1215"/>
      </w:pPr>
      <w:rPr>
        <w:rFonts w:hint="default"/>
      </w:rPr>
    </w:lvl>
    <w:lvl w:ilvl="4">
      <w:start w:val="1"/>
      <w:numFmt w:val="decimal"/>
      <w:lvlText w:val="%1.%2.%3.%4.%5."/>
      <w:lvlJc w:val="left"/>
      <w:pPr>
        <w:ind w:left="4095" w:hanging="121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nsid w:val="7C372901"/>
    <w:multiLevelType w:val="multilevel"/>
    <w:tmpl w:val="9E6E6378"/>
    <w:lvl w:ilvl="0">
      <w:start w:val="2"/>
      <w:numFmt w:val="decimal"/>
      <w:lvlText w:val="%1."/>
      <w:lvlJc w:val="left"/>
      <w:pPr>
        <w:ind w:left="435" w:hanging="435"/>
      </w:pPr>
      <w:rPr>
        <w:rFonts w:hint="default"/>
        <w:color w:val="000000"/>
      </w:rPr>
    </w:lvl>
    <w:lvl w:ilvl="1">
      <w:start w:val="8"/>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num w:numId="1">
    <w:abstractNumId w:val="0"/>
  </w:num>
  <w:num w:numId="2">
    <w:abstractNumId w:val="1"/>
  </w:num>
  <w:num w:numId="3">
    <w:abstractNumId w:val="7"/>
  </w:num>
  <w:num w:numId="4">
    <w:abstractNumId w:val="2"/>
  </w:num>
  <w:num w:numId="5">
    <w:abstractNumId w:val="3"/>
  </w:num>
  <w:num w:numId="6">
    <w:abstractNumId w:val="4"/>
  </w:num>
  <w:num w:numId="7">
    <w:abstractNumId w:val="5"/>
  </w:num>
  <w:num w:numId="8">
    <w:abstractNumId w:val="9"/>
  </w:num>
  <w:num w:numId="9">
    <w:abstractNumId w:val="6"/>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useFELayout/>
  </w:compat>
  <w:rsids>
    <w:rsidRoot w:val="009B12C4"/>
    <w:rsid w:val="0000216A"/>
    <w:rsid w:val="00002CAA"/>
    <w:rsid w:val="000216F8"/>
    <w:rsid w:val="000271A7"/>
    <w:rsid w:val="00043186"/>
    <w:rsid w:val="00043A29"/>
    <w:rsid w:val="00052F96"/>
    <w:rsid w:val="00053F6B"/>
    <w:rsid w:val="000578D1"/>
    <w:rsid w:val="00067DB3"/>
    <w:rsid w:val="00072F8F"/>
    <w:rsid w:val="0007501F"/>
    <w:rsid w:val="0009023D"/>
    <w:rsid w:val="00093BBA"/>
    <w:rsid w:val="000966DC"/>
    <w:rsid w:val="00097195"/>
    <w:rsid w:val="000A2E70"/>
    <w:rsid w:val="000A5D79"/>
    <w:rsid w:val="000C3ED1"/>
    <w:rsid w:val="000C4EDC"/>
    <w:rsid w:val="000D0AAD"/>
    <w:rsid w:val="000D261A"/>
    <w:rsid w:val="000D43FD"/>
    <w:rsid w:val="000D456E"/>
    <w:rsid w:val="000D5135"/>
    <w:rsid w:val="000E507F"/>
    <w:rsid w:val="000F7F3B"/>
    <w:rsid w:val="00101272"/>
    <w:rsid w:val="00117DB3"/>
    <w:rsid w:val="0012129D"/>
    <w:rsid w:val="00124F60"/>
    <w:rsid w:val="001260B5"/>
    <w:rsid w:val="00131E48"/>
    <w:rsid w:val="00134A4B"/>
    <w:rsid w:val="0013588B"/>
    <w:rsid w:val="0013619A"/>
    <w:rsid w:val="00140B9D"/>
    <w:rsid w:val="00144B21"/>
    <w:rsid w:val="001510FD"/>
    <w:rsid w:val="00156435"/>
    <w:rsid w:val="00156D49"/>
    <w:rsid w:val="0016187A"/>
    <w:rsid w:val="0016502E"/>
    <w:rsid w:val="0017221F"/>
    <w:rsid w:val="001726DB"/>
    <w:rsid w:val="0018053A"/>
    <w:rsid w:val="00187D2B"/>
    <w:rsid w:val="00190793"/>
    <w:rsid w:val="00190A95"/>
    <w:rsid w:val="00197D66"/>
    <w:rsid w:val="001A0E66"/>
    <w:rsid w:val="001C1AEA"/>
    <w:rsid w:val="001C2BE2"/>
    <w:rsid w:val="001C31EE"/>
    <w:rsid w:val="001C635B"/>
    <w:rsid w:val="001D08DA"/>
    <w:rsid w:val="001D0FCE"/>
    <w:rsid w:val="001E246D"/>
    <w:rsid w:val="001E5B3B"/>
    <w:rsid w:val="001F27C1"/>
    <w:rsid w:val="00205412"/>
    <w:rsid w:val="00207B91"/>
    <w:rsid w:val="00213153"/>
    <w:rsid w:val="00221313"/>
    <w:rsid w:val="00240F36"/>
    <w:rsid w:val="00241327"/>
    <w:rsid w:val="00242E09"/>
    <w:rsid w:val="00243769"/>
    <w:rsid w:val="00243AC6"/>
    <w:rsid w:val="00250394"/>
    <w:rsid w:val="0025440C"/>
    <w:rsid w:val="00261EEE"/>
    <w:rsid w:val="00267AB3"/>
    <w:rsid w:val="00270935"/>
    <w:rsid w:val="0028467D"/>
    <w:rsid w:val="0029131C"/>
    <w:rsid w:val="0029199F"/>
    <w:rsid w:val="00292F4F"/>
    <w:rsid w:val="00294A56"/>
    <w:rsid w:val="00294B5E"/>
    <w:rsid w:val="0029564D"/>
    <w:rsid w:val="0029701B"/>
    <w:rsid w:val="002A123E"/>
    <w:rsid w:val="002A4C92"/>
    <w:rsid w:val="002A7A5C"/>
    <w:rsid w:val="002B2C98"/>
    <w:rsid w:val="002B377E"/>
    <w:rsid w:val="002B43AB"/>
    <w:rsid w:val="002B763C"/>
    <w:rsid w:val="002C0572"/>
    <w:rsid w:val="002C4751"/>
    <w:rsid w:val="002C633D"/>
    <w:rsid w:val="002D0ED5"/>
    <w:rsid w:val="002D2BE9"/>
    <w:rsid w:val="002E3B00"/>
    <w:rsid w:val="002E4ED4"/>
    <w:rsid w:val="002E68CB"/>
    <w:rsid w:val="002F49C8"/>
    <w:rsid w:val="00301375"/>
    <w:rsid w:val="00307401"/>
    <w:rsid w:val="00314ACD"/>
    <w:rsid w:val="00320569"/>
    <w:rsid w:val="003250B5"/>
    <w:rsid w:val="003268F8"/>
    <w:rsid w:val="00345C07"/>
    <w:rsid w:val="00346802"/>
    <w:rsid w:val="00347B9F"/>
    <w:rsid w:val="00353247"/>
    <w:rsid w:val="00353734"/>
    <w:rsid w:val="00365823"/>
    <w:rsid w:val="00365EE6"/>
    <w:rsid w:val="00366C19"/>
    <w:rsid w:val="003728E9"/>
    <w:rsid w:val="00375F8A"/>
    <w:rsid w:val="003777D4"/>
    <w:rsid w:val="00380648"/>
    <w:rsid w:val="0038270D"/>
    <w:rsid w:val="003840E5"/>
    <w:rsid w:val="0039655A"/>
    <w:rsid w:val="00397E8E"/>
    <w:rsid w:val="003A3E3A"/>
    <w:rsid w:val="003A5F4F"/>
    <w:rsid w:val="003A6860"/>
    <w:rsid w:val="003B21F2"/>
    <w:rsid w:val="003B7D05"/>
    <w:rsid w:val="003C6E92"/>
    <w:rsid w:val="003D04B9"/>
    <w:rsid w:val="003D1B24"/>
    <w:rsid w:val="003D20A5"/>
    <w:rsid w:val="003E17DC"/>
    <w:rsid w:val="003E39D6"/>
    <w:rsid w:val="003E739D"/>
    <w:rsid w:val="003F0E79"/>
    <w:rsid w:val="003F1536"/>
    <w:rsid w:val="003F4329"/>
    <w:rsid w:val="003F7A4A"/>
    <w:rsid w:val="00406762"/>
    <w:rsid w:val="00406C99"/>
    <w:rsid w:val="0041352B"/>
    <w:rsid w:val="004143A1"/>
    <w:rsid w:val="004159CE"/>
    <w:rsid w:val="00417DCE"/>
    <w:rsid w:val="0043130E"/>
    <w:rsid w:val="00432938"/>
    <w:rsid w:val="00435DFF"/>
    <w:rsid w:val="0043631E"/>
    <w:rsid w:val="00442951"/>
    <w:rsid w:val="00443ECF"/>
    <w:rsid w:val="004448B8"/>
    <w:rsid w:val="00450164"/>
    <w:rsid w:val="0045176D"/>
    <w:rsid w:val="00453F6B"/>
    <w:rsid w:val="004561EC"/>
    <w:rsid w:val="004638F8"/>
    <w:rsid w:val="004641A4"/>
    <w:rsid w:val="00464DA0"/>
    <w:rsid w:val="00464E66"/>
    <w:rsid w:val="00467E43"/>
    <w:rsid w:val="0047508A"/>
    <w:rsid w:val="00487500"/>
    <w:rsid w:val="0048760A"/>
    <w:rsid w:val="00491A55"/>
    <w:rsid w:val="00494F63"/>
    <w:rsid w:val="004A30A3"/>
    <w:rsid w:val="004A459B"/>
    <w:rsid w:val="004B0757"/>
    <w:rsid w:val="004C2614"/>
    <w:rsid w:val="004C4F1E"/>
    <w:rsid w:val="004D302C"/>
    <w:rsid w:val="004D6968"/>
    <w:rsid w:val="004E5F5C"/>
    <w:rsid w:val="004F56B9"/>
    <w:rsid w:val="005020B6"/>
    <w:rsid w:val="00503EA5"/>
    <w:rsid w:val="00505589"/>
    <w:rsid w:val="005060DB"/>
    <w:rsid w:val="00510FAC"/>
    <w:rsid w:val="00526535"/>
    <w:rsid w:val="00535C7E"/>
    <w:rsid w:val="00542F4D"/>
    <w:rsid w:val="005479D7"/>
    <w:rsid w:val="005519B3"/>
    <w:rsid w:val="00552561"/>
    <w:rsid w:val="005532F5"/>
    <w:rsid w:val="0055528B"/>
    <w:rsid w:val="0056135C"/>
    <w:rsid w:val="00571D85"/>
    <w:rsid w:val="00572A7A"/>
    <w:rsid w:val="0057466A"/>
    <w:rsid w:val="00575F12"/>
    <w:rsid w:val="00580BEB"/>
    <w:rsid w:val="0058419A"/>
    <w:rsid w:val="00590B09"/>
    <w:rsid w:val="0059476E"/>
    <w:rsid w:val="005A13A3"/>
    <w:rsid w:val="005A68F1"/>
    <w:rsid w:val="005B3ACE"/>
    <w:rsid w:val="005B479D"/>
    <w:rsid w:val="005B59A1"/>
    <w:rsid w:val="005B642F"/>
    <w:rsid w:val="005C32A8"/>
    <w:rsid w:val="005C3BA3"/>
    <w:rsid w:val="005C6B32"/>
    <w:rsid w:val="005D0163"/>
    <w:rsid w:val="005D6E14"/>
    <w:rsid w:val="005E2FCE"/>
    <w:rsid w:val="005E3BFD"/>
    <w:rsid w:val="005F5E4E"/>
    <w:rsid w:val="005F7660"/>
    <w:rsid w:val="00606DED"/>
    <w:rsid w:val="006106B3"/>
    <w:rsid w:val="0061178C"/>
    <w:rsid w:val="00614805"/>
    <w:rsid w:val="00620004"/>
    <w:rsid w:val="006236E8"/>
    <w:rsid w:val="00636D7E"/>
    <w:rsid w:val="006507A5"/>
    <w:rsid w:val="00653BBD"/>
    <w:rsid w:val="00666033"/>
    <w:rsid w:val="006679D4"/>
    <w:rsid w:val="00683FD5"/>
    <w:rsid w:val="00691511"/>
    <w:rsid w:val="00692CA5"/>
    <w:rsid w:val="006939D9"/>
    <w:rsid w:val="006A05D2"/>
    <w:rsid w:val="006A282E"/>
    <w:rsid w:val="006A3C63"/>
    <w:rsid w:val="006A3FAD"/>
    <w:rsid w:val="006A6733"/>
    <w:rsid w:val="006A68AF"/>
    <w:rsid w:val="006B05BF"/>
    <w:rsid w:val="006B0715"/>
    <w:rsid w:val="006B1274"/>
    <w:rsid w:val="006B3DD3"/>
    <w:rsid w:val="006C550A"/>
    <w:rsid w:val="006C7D49"/>
    <w:rsid w:val="006D2F59"/>
    <w:rsid w:val="006E0D88"/>
    <w:rsid w:val="006F36A7"/>
    <w:rsid w:val="006F6BC1"/>
    <w:rsid w:val="006F744E"/>
    <w:rsid w:val="00704396"/>
    <w:rsid w:val="00707BFB"/>
    <w:rsid w:val="0072640A"/>
    <w:rsid w:val="00734191"/>
    <w:rsid w:val="007347CB"/>
    <w:rsid w:val="00740CD2"/>
    <w:rsid w:val="00743CE1"/>
    <w:rsid w:val="007506CF"/>
    <w:rsid w:val="00751BBA"/>
    <w:rsid w:val="007531AA"/>
    <w:rsid w:val="007538E0"/>
    <w:rsid w:val="00757FE5"/>
    <w:rsid w:val="00770329"/>
    <w:rsid w:val="00774B14"/>
    <w:rsid w:val="00774F94"/>
    <w:rsid w:val="00791C18"/>
    <w:rsid w:val="00792597"/>
    <w:rsid w:val="00793862"/>
    <w:rsid w:val="007A03B7"/>
    <w:rsid w:val="007B544C"/>
    <w:rsid w:val="007C162F"/>
    <w:rsid w:val="007C5059"/>
    <w:rsid w:val="007C6386"/>
    <w:rsid w:val="007D03F7"/>
    <w:rsid w:val="007D06D2"/>
    <w:rsid w:val="007D2A26"/>
    <w:rsid w:val="007D74C6"/>
    <w:rsid w:val="007E3ECB"/>
    <w:rsid w:val="007E4025"/>
    <w:rsid w:val="007E50BC"/>
    <w:rsid w:val="007F1F70"/>
    <w:rsid w:val="007F6AE2"/>
    <w:rsid w:val="008001CA"/>
    <w:rsid w:val="00813FFE"/>
    <w:rsid w:val="00814025"/>
    <w:rsid w:val="00814818"/>
    <w:rsid w:val="00814EAD"/>
    <w:rsid w:val="00817EB7"/>
    <w:rsid w:val="00820297"/>
    <w:rsid w:val="00821477"/>
    <w:rsid w:val="0082210A"/>
    <w:rsid w:val="0082397F"/>
    <w:rsid w:val="00824606"/>
    <w:rsid w:val="00826133"/>
    <w:rsid w:val="00827091"/>
    <w:rsid w:val="00835B61"/>
    <w:rsid w:val="00842217"/>
    <w:rsid w:val="0084684B"/>
    <w:rsid w:val="008508C0"/>
    <w:rsid w:val="00853FCC"/>
    <w:rsid w:val="00854A3E"/>
    <w:rsid w:val="00854FA2"/>
    <w:rsid w:val="0085606E"/>
    <w:rsid w:val="00871C8C"/>
    <w:rsid w:val="008746B4"/>
    <w:rsid w:val="0087589F"/>
    <w:rsid w:val="008843EF"/>
    <w:rsid w:val="00885304"/>
    <w:rsid w:val="008856D0"/>
    <w:rsid w:val="00886FAC"/>
    <w:rsid w:val="00895872"/>
    <w:rsid w:val="008A0EC3"/>
    <w:rsid w:val="008A1DBD"/>
    <w:rsid w:val="008A7C93"/>
    <w:rsid w:val="008C0F54"/>
    <w:rsid w:val="008C3A3C"/>
    <w:rsid w:val="008D5B2C"/>
    <w:rsid w:val="008D6C06"/>
    <w:rsid w:val="008F2959"/>
    <w:rsid w:val="008F299C"/>
    <w:rsid w:val="00902A25"/>
    <w:rsid w:val="00904681"/>
    <w:rsid w:val="009063DD"/>
    <w:rsid w:val="00907E18"/>
    <w:rsid w:val="009138FA"/>
    <w:rsid w:val="009178AD"/>
    <w:rsid w:val="00921313"/>
    <w:rsid w:val="00921409"/>
    <w:rsid w:val="00930596"/>
    <w:rsid w:val="00940E55"/>
    <w:rsid w:val="00941CAF"/>
    <w:rsid w:val="009527DB"/>
    <w:rsid w:val="00956997"/>
    <w:rsid w:val="009572BF"/>
    <w:rsid w:val="00980DC4"/>
    <w:rsid w:val="00981963"/>
    <w:rsid w:val="00982130"/>
    <w:rsid w:val="009851E4"/>
    <w:rsid w:val="009A6E92"/>
    <w:rsid w:val="009B12C4"/>
    <w:rsid w:val="009D02ED"/>
    <w:rsid w:val="009D1336"/>
    <w:rsid w:val="009D1FE5"/>
    <w:rsid w:val="009D4E16"/>
    <w:rsid w:val="009E3110"/>
    <w:rsid w:val="009E6600"/>
    <w:rsid w:val="00A04956"/>
    <w:rsid w:val="00A04B1A"/>
    <w:rsid w:val="00A05118"/>
    <w:rsid w:val="00A20098"/>
    <w:rsid w:val="00A20D55"/>
    <w:rsid w:val="00A27574"/>
    <w:rsid w:val="00A35023"/>
    <w:rsid w:val="00A36BD6"/>
    <w:rsid w:val="00A36DD6"/>
    <w:rsid w:val="00A46ECD"/>
    <w:rsid w:val="00A47DAA"/>
    <w:rsid w:val="00A51E7F"/>
    <w:rsid w:val="00A5337C"/>
    <w:rsid w:val="00A554E0"/>
    <w:rsid w:val="00A56EF6"/>
    <w:rsid w:val="00A631BA"/>
    <w:rsid w:val="00A668EB"/>
    <w:rsid w:val="00AA5496"/>
    <w:rsid w:val="00AB3D9D"/>
    <w:rsid w:val="00AC6D4F"/>
    <w:rsid w:val="00AD0BE1"/>
    <w:rsid w:val="00AD50B3"/>
    <w:rsid w:val="00AD7025"/>
    <w:rsid w:val="00AE53C7"/>
    <w:rsid w:val="00AE5E1B"/>
    <w:rsid w:val="00AE7C3E"/>
    <w:rsid w:val="00AF4899"/>
    <w:rsid w:val="00B01026"/>
    <w:rsid w:val="00B03E4D"/>
    <w:rsid w:val="00B20C35"/>
    <w:rsid w:val="00B36E54"/>
    <w:rsid w:val="00B41DF8"/>
    <w:rsid w:val="00B4256E"/>
    <w:rsid w:val="00B52981"/>
    <w:rsid w:val="00B52A6D"/>
    <w:rsid w:val="00B5556A"/>
    <w:rsid w:val="00B56EBD"/>
    <w:rsid w:val="00B617D3"/>
    <w:rsid w:val="00B64D19"/>
    <w:rsid w:val="00B67A60"/>
    <w:rsid w:val="00B7600D"/>
    <w:rsid w:val="00B7726B"/>
    <w:rsid w:val="00B77EDB"/>
    <w:rsid w:val="00B8271B"/>
    <w:rsid w:val="00B87964"/>
    <w:rsid w:val="00B91484"/>
    <w:rsid w:val="00B934FF"/>
    <w:rsid w:val="00B943E7"/>
    <w:rsid w:val="00B96006"/>
    <w:rsid w:val="00BA1160"/>
    <w:rsid w:val="00BA1B2B"/>
    <w:rsid w:val="00BA52B5"/>
    <w:rsid w:val="00BA5E13"/>
    <w:rsid w:val="00BB35E3"/>
    <w:rsid w:val="00BE5520"/>
    <w:rsid w:val="00BF6957"/>
    <w:rsid w:val="00C04114"/>
    <w:rsid w:val="00C04B6A"/>
    <w:rsid w:val="00C114B0"/>
    <w:rsid w:val="00C11A73"/>
    <w:rsid w:val="00C22744"/>
    <w:rsid w:val="00C27C61"/>
    <w:rsid w:val="00C31A8E"/>
    <w:rsid w:val="00C3384F"/>
    <w:rsid w:val="00C45BFA"/>
    <w:rsid w:val="00C47B99"/>
    <w:rsid w:val="00C54292"/>
    <w:rsid w:val="00C56457"/>
    <w:rsid w:val="00C60E75"/>
    <w:rsid w:val="00C71C0A"/>
    <w:rsid w:val="00C71C9E"/>
    <w:rsid w:val="00C72C58"/>
    <w:rsid w:val="00C76EFF"/>
    <w:rsid w:val="00C77FC3"/>
    <w:rsid w:val="00C838CE"/>
    <w:rsid w:val="00C90AC2"/>
    <w:rsid w:val="00CA0C2A"/>
    <w:rsid w:val="00CA4C2A"/>
    <w:rsid w:val="00CA67D2"/>
    <w:rsid w:val="00CD44D1"/>
    <w:rsid w:val="00CD4D7D"/>
    <w:rsid w:val="00CD5A74"/>
    <w:rsid w:val="00CE2400"/>
    <w:rsid w:val="00CE77C7"/>
    <w:rsid w:val="00CF1A2A"/>
    <w:rsid w:val="00CF413C"/>
    <w:rsid w:val="00D00379"/>
    <w:rsid w:val="00D14963"/>
    <w:rsid w:val="00D16123"/>
    <w:rsid w:val="00D212C7"/>
    <w:rsid w:val="00D25104"/>
    <w:rsid w:val="00D3380B"/>
    <w:rsid w:val="00D424CC"/>
    <w:rsid w:val="00D424ED"/>
    <w:rsid w:val="00D46416"/>
    <w:rsid w:val="00D46649"/>
    <w:rsid w:val="00D47B26"/>
    <w:rsid w:val="00D50DAB"/>
    <w:rsid w:val="00D51B29"/>
    <w:rsid w:val="00D526CE"/>
    <w:rsid w:val="00D546AE"/>
    <w:rsid w:val="00D56136"/>
    <w:rsid w:val="00D61D2E"/>
    <w:rsid w:val="00D927B2"/>
    <w:rsid w:val="00D94ACD"/>
    <w:rsid w:val="00D96727"/>
    <w:rsid w:val="00DA18DF"/>
    <w:rsid w:val="00DA2CC0"/>
    <w:rsid w:val="00DA6483"/>
    <w:rsid w:val="00DA6BD8"/>
    <w:rsid w:val="00DA70D3"/>
    <w:rsid w:val="00DB4390"/>
    <w:rsid w:val="00DB681C"/>
    <w:rsid w:val="00DB75D3"/>
    <w:rsid w:val="00DC1974"/>
    <w:rsid w:val="00DC5592"/>
    <w:rsid w:val="00DD0F8E"/>
    <w:rsid w:val="00DD31A8"/>
    <w:rsid w:val="00DF1A05"/>
    <w:rsid w:val="00E03467"/>
    <w:rsid w:val="00E07DB0"/>
    <w:rsid w:val="00E174DA"/>
    <w:rsid w:val="00E22CD0"/>
    <w:rsid w:val="00E2399D"/>
    <w:rsid w:val="00E26D95"/>
    <w:rsid w:val="00E27A24"/>
    <w:rsid w:val="00E409EE"/>
    <w:rsid w:val="00E47FF8"/>
    <w:rsid w:val="00E553EB"/>
    <w:rsid w:val="00E7379B"/>
    <w:rsid w:val="00E82FE4"/>
    <w:rsid w:val="00E86F34"/>
    <w:rsid w:val="00E92BBC"/>
    <w:rsid w:val="00E95F62"/>
    <w:rsid w:val="00EA0C9F"/>
    <w:rsid w:val="00EA29D0"/>
    <w:rsid w:val="00EA449A"/>
    <w:rsid w:val="00EA5160"/>
    <w:rsid w:val="00EC008F"/>
    <w:rsid w:val="00EC1437"/>
    <w:rsid w:val="00ED5BF9"/>
    <w:rsid w:val="00ED75C5"/>
    <w:rsid w:val="00EE524A"/>
    <w:rsid w:val="00EE6630"/>
    <w:rsid w:val="00EF6013"/>
    <w:rsid w:val="00EF704F"/>
    <w:rsid w:val="00F10262"/>
    <w:rsid w:val="00F12E16"/>
    <w:rsid w:val="00F12F7D"/>
    <w:rsid w:val="00F22EF0"/>
    <w:rsid w:val="00F25DE6"/>
    <w:rsid w:val="00F261E5"/>
    <w:rsid w:val="00F27CB6"/>
    <w:rsid w:val="00F372BC"/>
    <w:rsid w:val="00F372DF"/>
    <w:rsid w:val="00F4421A"/>
    <w:rsid w:val="00F55E02"/>
    <w:rsid w:val="00F5661B"/>
    <w:rsid w:val="00F6189C"/>
    <w:rsid w:val="00F667AC"/>
    <w:rsid w:val="00F763B5"/>
    <w:rsid w:val="00F7667C"/>
    <w:rsid w:val="00F82EEF"/>
    <w:rsid w:val="00F85423"/>
    <w:rsid w:val="00F9102B"/>
    <w:rsid w:val="00F92D88"/>
    <w:rsid w:val="00F937A9"/>
    <w:rsid w:val="00F9765F"/>
    <w:rsid w:val="00FA1B47"/>
    <w:rsid w:val="00FA56DB"/>
    <w:rsid w:val="00FC26F3"/>
    <w:rsid w:val="00FD396B"/>
    <w:rsid w:val="00FE421C"/>
    <w:rsid w:val="00FE4E52"/>
    <w:rsid w:val="00FE6295"/>
    <w:rsid w:val="00FF4DD3"/>
    <w:rsid w:val="00FF5016"/>
    <w:rsid w:val="00FF58C0"/>
  </w:rsids>
  <m:mathPr>
    <m:mathFont m:val="Cambria Math"/>
    <m:brkBin m:val="before"/>
    <m:brkBinSub m:val="--"/>
    <m:smallFrac m:val="off"/>
    <m:dispDef/>
    <m:lMargin m:val="0"/>
    <m:rMargin m:val="0"/>
    <m:defJc m:val="centerGroup"/>
    <m:wrapIndent m:val="1440"/>
    <m:intLim m:val="subSup"/>
    <m:naryLim m:val="undOvr"/>
  </m:mathPr>
  <w:themeFontLang w:val="ru-RU" w:bidi="ne-NP"/>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600"/>
  </w:style>
  <w:style w:type="paragraph" w:styleId="1">
    <w:name w:val="heading 1"/>
    <w:basedOn w:val="a"/>
    <w:next w:val="a"/>
    <w:link w:val="10"/>
    <w:qFormat/>
    <w:rsid w:val="009B12C4"/>
    <w:pPr>
      <w:keepNext/>
      <w:tabs>
        <w:tab w:val="num" w:pos="432"/>
      </w:tabs>
      <w:suppressAutoHyphens/>
      <w:spacing w:before="240" w:after="60" w:line="240" w:lineRule="auto"/>
      <w:outlineLvl w:val="0"/>
    </w:pPr>
    <w:rPr>
      <w:rFonts w:ascii="Arial" w:eastAsia="Times New Roman" w:hAnsi="Arial" w:cs="Arial"/>
      <w:b/>
      <w:bCs/>
      <w:kern w:val="1"/>
      <w:sz w:val="28"/>
      <w:szCs w:val="28"/>
      <w:lang w:val="uk-UA" w:eastAsia="ar-SA"/>
    </w:rPr>
  </w:style>
  <w:style w:type="paragraph" w:styleId="2">
    <w:name w:val="heading 2"/>
    <w:basedOn w:val="a"/>
    <w:next w:val="a"/>
    <w:link w:val="20"/>
    <w:qFormat/>
    <w:rsid w:val="009B12C4"/>
    <w:pPr>
      <w:keepNext/>
      <w:tabs>
        <w:tab w:val="num" w:pos="576"/>
      </w:tabs>
      <w:suppressAutoHyphens/>
      <w:spacing w:before="240" w:after="60" w:line="240" w:lineRule="auto"/>
      <w:outlineLvl w:val="1"/>
    </w:pPr>
    <w:rPr>
      <w:rFonts w:ascii="Arial" w:eastAsia="Times New Roman" w:hAnsi="Arial" w:cs="Arial"/>
      <w:b/>
      <w:bCs/>
      <w:i/>
      <w:iCs/>
      <w:sz w:val="24"/>
      <w:szCs w:val="24"/>
      <w:lang w:val="uk-UA" w:eastAsia="ar-SA"/>
    </w:rPr>
  </w:style>
  <w:style w:type="paragraph" w:styleId="3">
    <w:name w:val="heading 3"/>
    <w:basedOn w:val="a"/>
    <w:next w:val="a"/>
    <w:link w:val="30"/>
    <w:qFormat/>
    <w:rsid w:val="009B12C4"/>
    <w:pPr>
      <w:keepNext/>
      <w:tabs>
        <w:tab w:val="num" w:pos="720"/>
      </w:tabs>
      <w:suppressAutoHyphens/>
      <w:spacing w:before="240" w:after="60" w:line="240" w:lineRule="auto"/>
      <w:outlineLvl w:val="2"/>
    </w:pPr>
    <w:rPr>
      <w:rFonts w:ascii="Arial" w:eastAsia="Times New Roman" w:hAnsi="Arial" w:cs="Arial"/>
      <w:sz w:val="24"/>
      <w:szCs w:val="24"/>
      <w:lang w:val="uk-UA" w:eastAsia="ar-SA"/>
    </w:rPr>
  </w:style>
  <w:style w:type="paragraph" w:styleId="4">
    <w:name w:val="heading 4"/>
    <w:basedOn w:val="a"/>
    <w:next w:val="a"/>
    <w:link w:val="40"/>
    <w:qFormat/>
    <w:rsid w:val="009B12C4"/>
    <w:pPr>
      <w:keepNext/>
      <w:widowControl w:val="0"/>
      <w:tabs>
        <w:tab w:val="num" w:pos="864"/>
      </w:tabs>
      <w:suppressAutoHyphens/>
      <w:spacing w:before="60" w:after="0" w:line="240" w:lineRule="auto"/>
      <w:ind w:left="864" w:hanging="864"/>
      <w:jc w:val="both"/>
      <w:outlineLvl w:val="3"/>
    </w:pPr>
    <w:rPr>
      <w:rFonts w:ascii="Times New Roman" w:eastAsia="Times New Roman" w:hAnsi="Times New Roman" w:cs="Times New Roman"/>
      <w:b/>
      <w:bCs/>
      <w:sz w:val="28"/>
      <w:szCs w:val="28"/>
      <w:lang w:val="uk-UA" w:eastAsia="ar-SA"/>
    </w:rPr>
  </w:style>
  <w:style w:type="paragraph" w:styleId="5">
    <w:name w:val="heading 5"/>
    <w:basedOn w:val="a"/>
    <w:next w:val="a"/>
    <w:link w:val="50"/>
    <w:qFormat/>
    <w:rsid w:val="009B12C4"/>
    <w:pPr>
      <w:keepNext/>
      <w:widowControl w:val="0"/>
      <w:tabs>
        <w:tab w:val="num" w:pos="1008"/>
      </w:tabs>
      <w:suppressAutoHyphens/>
      <w:spacing w:after="0" w:line="240" w:lineRule="auto"/>
      <w:jc w:val="both"/>
      <w:outlineLvl w:val="4"/>
    </w:pPr>
    <w:rPr>
      <w:rFonts w:ascii="Times New Roman" w:eastAsia="Times New Roman" w:hAnsi="Times New Roman" w:cs="Times New Roman"/>
      <w:b/>
      <w:bCs/>
      <w:sz w:val="28"/>
      <w:szCs w:val="28"/>
      <w:lang w:val="uk-UA" w:eastAsia="ar-SA"/>
    </w:rPr>
  </w:style>
  <w:style w:type="paragraph" w:styleId="6">
    <w:name w:val="heading 6"/>
    <w:basedOn w:val="a"/>
    <w:next w:val="a"/>
    <w:link w:val="60"/>
    <w:qFormat/>
    <w:rsid w:val="009B12C4"/>
    <w:pPr>
      <w:keepNext/>
      <w:tabs>
        <w:tab w:val="num" w:pos="1152"/>
      </w:tabs>
      <w:suppressAutoHyphens/>
      <w:spacing w:after="0" w:line="240" w:lineRule="auto"/>
      <w:ind w:left="5529"/>
      <w:outlineLvl w:val="5"/>
    </w:pPr>
    <w:rPr>
      <w:rFonts w:ascii="Times New Roman" w:eastAsia="Times New Roman" w:hAnsi="Times New Roman" w:cs="Times New Roman"/>
      <w:b/>
      <w:bCs/>
      <w:sz w:val="28"/>
      <w:szCs w:val="28"/>
      <w:lang w:val="uk-UA" w:eastAsia="ar-SA"/>
    </w:rPr>
  </w:style>
  <w:style w:type="paragraph" w:styleId="7">
    <w:name w:val="heading 7"/>
    <w:basedOn w:val="a"/>
    <w:next w:val="a"/>
    <w:link w:val="70"/>
    <w:qFormat/>
    <w:rsid w:val="009B12C4"/>
    <w:pPr>
      <w:keepNext/>
      <w:tabs>
        <w:tab w:val="num" w:pos="1296"/>
      </w:tabs>
      <w:suppressAutoHyphens/>
      <w:spacing w:after="0" w:line="240" w:lineRule="auto"/>
      <w:jc w:val="center"/>
      <w:outlineLvl w:val="6"/>
    </w:pPr>
    <w:rPr>
      <w:rFonts w:ascii="Times New Roman" w:eastAsia="Times New Roman" w:hAnsi="Times New Roman" w:cs="Times New Roman"/>
      <w:b/>
      <w:bCs/>
      <w:sz w:val="28"/>
      <w:szCs w:val="28"/>
      <w:lang w:val="uk-UA" w:eastAsia="ar-SA"/>
    </w:rPr>
  </w:style>
  <w:style w:type="paragraph" w:styleId="8">
    <w:name w:val="heading 8"/>
    <w:basedOn w:val="a"/>
    <w:next w:val="a"/>
    <w:link w:val="80"/>
    <w:qFormat/>
    <w:rsid w:val="009B12C4"/>
    <w:pPr>
      <w:keepNext/>
      <w:tabs>
        <w:tab w:val="num" w:pos="1440"/>
      </w:tabs>
      <w:suppressAutoHyphens/>
      <w:spacing w:after="0" w:line="240" w:lineRule="auto"/>
      <w:jc w:val="center"/>
      <w:outlineLvl w:val="7"/>
    </w:pPr>
    <w:rPr>
      <w:rFonts w:ascii="Times New Roman" w:eastAsia="Times New Roman" w:hAnsi="Times New Roman" w:cs="Times New Roman"/>
      <w:sz w:val="28"/>
      <w:szCs w:val="28"/>
      <w:lang w:val="uk-UA" w:eastAsia="ar-SA"/>
    </w:rPr>
  </w:style>
  <w:style w:type="paragraph" w:styleId="9">
    <w:name w:val="heading 9"/>
    <w:basedOn w:val="a"/>
    <w:next w:val="a"/>
    <w:link w:val="90"/>
    <w:qFormat/>
    <w:rsid w:val="009B12C4"/>
    <w:pPr>
      <w:widowControl w:val="0"/>
      <w:tabs>
        <w:tab w:val="num" w:pos="1584"/>
      </w:tabs>
      <w:suppressAutoHyphens/>
      <w:spacing w:before="240" w:after="60" w:line="300" w:lineRule="auto"/>
      <w:ind w:left="1584" w:hanging="1584"/>
      <w:jc w:val="both"/>
      <w:outlineLvl w:val="8"/>
    </w:pPr>
    <w:rPr>
      <w:rFonts w:ascii="Arial" w:eastAsia="Times New Roman" w:hAnsi="Arial" w:cs="Arial"/>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B12C4"/>
    <w:rPr>
      <w:rFonts w:ascii="Arial" w:eastAsia="Times New Roman" w:hAnsi="Arial" w:cs="Arial"/>
      <w:b/>
      <w:bCs/>
      <w:kern w:val="1"/>
      <w:sz w:val="28"/>
      <w:szCs w:val="28"/>
      <w:lang w:val="uk-UA" w:eastAsia="ar-SA"/>
    </w:rPr>
  </w:style>
  <w:style w:type="character" w:customStyle="1" w:styleId="20">
    <w:name w:val="Заголовок 2 Знак"/>
    <w:basedOn w:val="a0"/>
    <w:link w:val="2"/>
    <w:rsid w:val="009B12C4"/>
    <w:rPr>
      <w:rFonts w:ascii="Arial" w:eastAsia="Times New Roman" w:hAnsi="Arial" w:cs="Arial"/>
      <w:b/>
      <w:bCs/>
      <w:i/>
      <w:iCs/>
      <w:sz w:val="24"/>
      <w:szCs w:val="24"/>
      <w:lang w:val="uk-UA" w:eastAsia="ar-SA"/>
    </w:rPr>
  </w:style>
  <w:style w:type="character" w:customStyle="1" w:styleId="30">
    <w:name w:val="Заголовок 3 Знак"/>
    <w:basedOn w:val="a0"/>
    <w:link w:val="3"/>
    <w:rsid w:val="009B12C4"/>
    <w:rPr>
      <w:rFonts w:ascii="Arial" w:eastAsia="Times New Roman" w:hAnsi="Arial" w:cs="Arial"/>
      <w:sz w:val="24"/>
      <w:szCs w:val="24"/>
      <w:lang w:val="uk-UA" w:eastAsia="ar-SA"/>
    </w:rPr>
  </w:style>
  <w:style w:type="character" w:customStyle="1" w:styleId="40">
    <w:name w:val="Заголовок 4 Знак"/>
    <w:basedOn w:val="a0"/>
    <w:link w:val="4"/>
    <w:rsid w:val="009B12C4"/>
    <w:rPr>
      <w:rFonts w:ascii="Times New Roman" w:eastAsia="Times New Roman" w:hAnsi="Times New Roman" w:cs="Times New Roman"/>
      <w:b/>
      <w:bCs/>
      <w:sz w:val="28"/>
      <w:szCs w:val="28"/>
      <w:lang w:val="uk-UA" w:eastAsia="ar-SA"/>
    </w:rPr>
  </w:style>
  <w:style w:type="character" w:customStyle="1" w:styleId="50">
    <w:name w:val="Заголовок 5 Знак"/>
    <w:basedOn w:val="a0"/>
    <w:link w:val="5"/>
    <w:rsid w:val="009B12C4"/>
    <w:rPr>
      <w:rFonts w:ascii="Times New Roman" w:eastAsia="Times New Roman" w:hAnsi="Times New Roman" w:cs="Times New Roman"/>
      <w:b/>
      <w:bCs/>
      <w:sz w:val="28"/>
      <w:szCs w:val="28"/>
      <w:lang w:val="uk-UA" w:eastAsia="ar-SA"/>
    </w:rPr>
  </w:style>
  <w:style w:type="character" w:customStyle="1" w:styleId="60">
    <w:name w:val="Заголовок 6 Знак"/>
    <w:basedOn w:val="a0"/>
    <w:link w:val="6"/>
    <w:rsid w:val="009B12C4"/>
    <w:rPr>
      <w:rFonts w:ascii="Times New Roman" w:eastAsia="Times New Roman" w:hAnsi="Times New Roman" w:cs="Times New Roman"/>
      <w:b/>
      <w:bCs/>
      <w:sz w:val="28"/>
      <w:szCs w:val="28"/>
      <w:lang w:val="uk-UA" w:eastAsia="ar-SA"/>
    </w:rPr>
  </w:style>
  <w:style w:type="character" w:customStyle="1" w:styleId="70">
    <w:name w:val="Заголовок 7 Знак"/>
    <w:basedOn w:val="a0"/>
    <w:link w:val="7"/>
    <w:rsid w:val="009B12C4"/>
    <w:rPr>
      <w:rFonts w:ascii="Times New Roman" w:eastAsia="Times New Roman" w:hAnsi="Times New Roman" w:cs="Times New Roman"/>
      <w:b/>
      <w:bCs/>
      <w:sz w:val="28"/>
      <w:szCs w:val="28"/>
      <w:lang w:val="uk-UA" w:eastAsia="ar-SA"/>
    </w:rPr>
  </w:style>
  <w:style w:type="character" w:customStyle="1" w:styleId="80">
    <w:name w:val="Заголовок 8 Знак"/>
    <w:basedOn w:val="a0"/>
    <w:link w:val="8"/>
    <w:rsid w:val="009B12C4"/>
    <w:rPr>
      <w:rFonts w:ascii="Times New Roman" w:eastAsia="Times New Roman" w:hAnsi="Times New Roman" w:cs="Times New Roman"/>
      <w:sz w:val="28"/>
      <w:szCs w:val="28"/>
      <w:lang w:val="uk-UA" w:eastAsia="ar-SA"/>
    </w:rPr>
  </w:style>
  <w:style w:type="character" w:customStyle="1" w:styleId="90">
    <w:name w:val="Заголовок 9 Знак"/>
    <w:basedOn w:val="a0"/>
    <w:link w:val="9"/>
    <w:rsid w:val="009B12C4"/>
    <w:rPr>
      <w:rFonts w:ascii="Arial" w:eastAsia="Times New Roman" w:hAnsi="Arial" w:cs="Arial"/>
      <w:lang w:val="uk-UA" w:eastAsia="ar-SA"/>
    </w:rPr>
  </w:style>
  <w:style w:type="character" w:customStyle="1" w:styleId="WW8Num10z0">
    <w:name w:val="WW8Num10z0"/>
    <w:rsid w:val="009B12C4"/>
    <w:rPr>
      <w:rFonts w:ascii="Times New Roman" w:eastAsia="Times New Roman" w:hAnsi="Times New Roman" w:cs="Times New Roman"/>
    </w:rPr>
  </w:style>
  <w:style w:type="character" w:customStyle="1" w:styleId="WW8Num10z1">
    <w:name w:val="WW8Num10z1"/>
    <w:rsid w:val="009B12C4"/>
    <w:rPr>
      <w:rFonts w:ascii="Courier New" w:hAnsi="Courier New"/>
    </w:rPr>
  </w:style>
  <w:style w:type="character" w:customStyle="1" w:styleId="WW8Num10z2">
    <w:name w:val="WW8Num10z2"/>
    <w:rsid w:val="009B12C4"/>
    <w:rPr>
      <w:rFonts w:ascii="Wingdings" w:hAnsi="Wingdings"/>
    </w:rPr>
  </w:style>
  <w:style w:type="character" w:customStyle="1" w:styleId="WW8Num10z3">
    <w:name w:val="WW8Num10z3"/>
    <w:rsid w:val="009B12C4"/>
    <w:rPr>
      <w:rFonts w:ascii="Symbol" w:hAnsi="Symbol"/>
    </w:rPr>
  </w:style>
  <w:style w:type="character" w:customStyle="1" w:styleId="11">
    <w:name w:val="Основной шрифт абзаца1"/>
    <w:rsid w:val="009B12C4"/>
  </w:style>
  <w:style w:type="character" w:styleId="a3">
    <w:name w:val="page number"/>
    <w:basedOn w:val="11"/>
    <w:rsid w:val="009B12C4"/>
  </w:style>
  <w:style w:type="character" w:styleId="a4">
    <w:name w:val="Hyperlink"/>
    <w:basedOn w:val="11"/>
    <w:rsid w:val="009B12C4"/>
    <w:rPr>
      <w:color w:val="auto"/>
      <w:u w:val="none"/>
    </w:rPr>
  </w:style>
  <w:style w:type="character" w:customStyle="1" w:styleId="txt1">
    <w:name w:val="txt1"/>
    <w:basedOn w:val="11"/>
    <w:rsid w:val="009B12C4"/>
    <w:rPr>
      <w:sz w:val="17"/>
      <w:szCs w:val="17"/>
    </w:rPr>
  </w:style>
  <w:style w:type="character" w:customStyle="1" w:styleId="FontStyle11">
    <w:name w:val="Font Style11"/>
    <w:basedOn w:val="11"/>
    <w:rsid w:val="009B12C4"/>
    <w:rPr>
      <w:rFonts w:ascii="Times New Roman" w:hAnsi="Times New Roman" w:cs="Times New Roman"/>
      <w:sz w:val="26"/>
      <w:szCs w:val="26"/>
    </w:rPr>
  </w:style>
  <w:style w:type="character" w:customStyle="1" w:styleId="a5">
    <w:name w:val="Название Знак"/>
    <w:basedOn w:val="11"/>
    <w:rsid w:val="009B12C4"/>
    <w:rPr>
      <w:b/>
      <w:bCs/>
      <w:sz w:val="28"/>
      <w:szCs w:val="28"/>
      <w:lang w:val="uk-UA" w:eastAsia="ar-SA" w:bidi="ar-SA"/>
    </w:rPr>
  </w:style>
  <w:style w:type="character" w:styleId="a6">
    <w:name w:val="FollowedHyperlink"/>
    <w:basedOn w:val="11"/>
    <w:rsid w:val="009B12C4"/>
    <w:rPr>
      <w:color w:val="800080"/>
      <w:u w:val="single"/>
    </w:rPr>
  </w:style>
  <w:style w:type="paragraph" w:customStyle="1" w:styleId="a7">
    <w:name w:val="Заголовок"/>
    <w:basedOn w:val="a"/>
    <w:next w:val="a8"/>
    <w:rsid w:val="009B12C4"/>
    <w:pPr>
      <w:keepNext/>
      <w:widowControl w:val="0"/>
      <w:suppressAutoHyphens/>
      <w:spacing w:before="240" w:after="120" w:line="300" w:lineRule="auto"/>
      <w:ind w:left="40" w:firstLine="760"/>
      <w:jc w:val="both"/>
    </w:pPr>
    <w:rPr>
      <w:rFonts w:ascii="Arial" w:eastAsia="Lucida Sans Unicode" w:hAnsi="Arial" w:cs="Mangal"/>
      <w:sz w:val="28"/>
      <w:szCs w:val="28"/>
      <w:lang w:val="uk-UA" w:eastAsia="ar-SA"/>
    </w:rPr>
  </w:style>
  <w:style w:type="paragraph" w:styleId="a8">
    <w:name w:val="Body Text"/>
    <w:basedOn w:val="a"/>
    <w:link w:val="a9"/>
    <w:rsid w:val="009B12C4"/>
    <w:pPr>
      <w:suppressAutoHyphens/>
      <w:spacing w:after="0" w:line="240" w:lineRule="auto"/>
      <w:jc w:val="both"/>
    </w:pPr>
    <w:rPr>
      <w:rFonts w:ascii="Times New Roman" w:eastAsia="Times New Roman" w:hAnsi="Times New Roman" w:cs="Times New Roman"/>
      <w:sz w:val="28"/>
      <w:szCs w:val="28"/>
      <w:lang w:val="uk-UA" w:eastAsia="ar-SA"/>
    </w:rPr>
  </w:style>
  <w:style w:type="character" w:customStyle="1" w:styleId="a9">
    <w:name w:val="Основной текст Знак"/>
    <w:basedOn w:val="a0"/>
    <w:link w:val="a8"/>
    <w:rsid w:val="009B12C4"/>
    <w:rPr>
      <w:rFonts w:ascii="Times New Roman" w:eastAsia="Times New Roman" w:hAnsi="Times New Roman" w:cs="Times New Roman"/>
      <w:sz w:val="28"/>
      <w:szCs w:val="28"/>
      <w:lang w:val="uk-UA" w:eastAsia="ar-SA"/>
    </w:rPr>
  </w:style>
  <w:style w:type="paragraph" w:styleId="aa">
    <w:name w:val="List"/>
    <w:basedOn w:val="a8"/>
    <w:rsid w:val="009B12C4"/>
    <w:rPr>
      <w:rFonts w:cs="Mangal"/>
    </w:rPr>
  </w:style>
  <w:style w:type="paragraph" w:customStyle="1" w:styleId="12">
    <w:name w:val="Название1"/>
    <w:basedOn w:val="a"/>
    <w:rsid w:val="009B12C4"/>
    <w:pPr>
      <w:widowControl w:val="0"/>
      <w:suppressLineNumbers/>
      <w:suppressAutoHyphens/>
      <w:spacing w:before="120" w:after="120" w:line="300" w:lineRule="auto"/>
      <w:ind w:left="40" w:firstLine="760"/>
      <w:jc w:val="both"/>
    </w:pPr>
    <w:rPr>
      <w:rFonts w:ascii="Times New Roman" w:eastAsia="Times New Roman" w:hAnsi="Times New Roman" w:cs="Mangal"/>
      <w:i/>
      <w:iCs/>
      <w:sz w:val="24"/>
      <w:szCs w:val="24"/>
      <w:lang w:val="uk-UA" w:eastAsia="ar-SA"/>
    </w:rPr>
  </w:style>
  <w:style w:type="paragraph" w:customStyle="1" w:styleId="13">
    <w:name w:val="Указатель1"/>
    <w:basedOn w:val="a"/>
    <w:rsid w:val="009B12C4"/>
    <w:pPr>
      <w:widowControl w:val="0"/>
      <w:suppressLineNumbers/>
      <w:suppressAutoHyphens/>
      <w:spacing w:before="60" w:after="0" w:line="300" w:lineRule="auto"/>
      <w:ind w:left="40" w:firstLine="760"/>
      <w:jc w:val="both"/>
    </w:pPr>
    <w:rPr>
      <w:rFonts w:ascii="Times New Roman" w:eastAsia="Times New Roman" w:hAnsi="Times New Roman" w:cs="Mangal"/>
      <w:sz w:val="24"/>
      <w:szCs w:val="24"/>
      <w:lang w:val="uk-UA" w:eastAsia="ar-SA"/>
    </w:rPr>
  </w:style>
  <w:style w:type="paragraph" w:customStyle="1" w:styleId="FR1">
    <w:name w:val="FR1"/>
    <w:rsid w:val="009B12C4"/>
    <w:pPr>
      <w:widowControl w:val="0"/>
      <w:suppressAutoHyphens/>
      <w:spacing w:after="0" w:line="240" w:lineRule="auto"/>
    </w:pPr>
    <w:rPr>
      <w:rFonts w:ascii="Arial" w:eastAsia="Arial" w:hAnsi="Arial" w:cs="Arial"/>
      <w:sz w:val="12"/>
      <w:szCs w:val="12"/>
      <w:lang w:val="uk-UA" w:eastAsia="ar-SA"/>
    </w:rPr>
  </w:style>
  <w:style w:type="paragraph" w:customStyle="1" w:styleId="FR2">
    <w:name w:val="FR2"/>
    <w:rsid w:val="009B12C4"/>
    <w:pPr>
      <w:widowControl w:val="0"/>
      <w:suppressAutoHyphens/>
      <w:spacing w:after="0" w:line="240" w:lineRule="auto"/>
      <w:jc w:val="right"/>
    </w:pPr>
    <w:rPr>
      <w:rFonts w:ascii="Arial" w:eastAsia="Arial" w:hAnsi="Arial" w:cs="Arial"/>
      <w:b/>
      <w:bCs/>
      <w:i/>
      <w:iCs/>
      <w:sz w:val="18"/>
      <w:szCs w:val="18"/>
      <w:lang w:val="uk-UA" w:eastAsia="ar-SA"/>
    </w:rPr>
  </w:style>
  <w:style w:type="paragraph" w:customStyle="1" w:styleId="14">
    <w:name w:val="Схема документа1"/>
    <w:basedOn w:val="a"/>
    <w:rsid w:val="009B12C4"/>
    <w:pPr>
      <w:shd w:val="clear" w:color="auto" w:fill="000080"/>
      <w:suppressAutoHyphens/>
      <w:spacing w:after="0" w:line="240" w:lineRule="auto"/>
    </w:pPr>
    <w:rPr>
      <w:rFonts w:ascii="Tahoma" w:eastAsia="Times New Roman" w:hAnsi="Tahoma" w:cs="Tahoma"/>
      <w:sz w:val="20"/>
      <w:szCs w:val="20"/>
      <w:lang w:val="uk-UA" w:eastAsia="ar-SA"/>
    </w:rPr>
  </w:style>
  <w:style w:type="paragraph" w:styleId="ab">
    <w:name w:val="header"/>
    <w:basedOn w:val="a"/>
    <w:link w:val="ac"/>
    <w:rsid w:val="009B12C4"/>
    <w:pPr>
      <w:tabs>
        <w:tab w:val="center" w:pos="4153"/>
        <w:tab w:val="right" w:pos="8306"/>
      </w:tabs>
      <w:suppressAutoHyphens/>
      <w:spacing w:after="0" w:line="240" w:lineRule="auto"/>
    </w:pPr>
    <w:rPr>
      <w:rFonts w:ascii="Times New Roman" w:eastAsia="Times New Roman" w:hAnsi="Times New Roman" w:cs="Times New Roman"/>
      <w:sz w:val="20"/>
      <w:szCs w:val="20"/>
      <w:lang w:val="uk-UA" w:eastAsia="ar-SA"/>
    </w:rPr>
  </w:style>
  <w:style w:type="character" w:customStyle="1" w:styleId="ac">
    <w:name w:val="Верхний колонтитул Знак"/>
    <w:basedOn w:val="a0"/>
    <w:link w:val="ab"/>
    <w:rsid w:val="009B12C4"/>
    <w:rPr>
      <w:rFonts w:ascii="Times New Roman" w:eastAsia="Times New Roman" w:hAnsi="Times New Roman" w:cs="Times New Roman"/>
      <w:sz w:val="20"/>
      <w:szCs w:val="20"/>
      <w:lang w:val="uk-UA" w:eastAsia="ar-SA"/>
    </w:rPr>
  </w:style>
  <w:style w:type="paragraph" w:customStyle="1" w:styleId="15">
    <w:name w:val="Текст1"/>
    <w:basedOn w:val="a"/>
    <w:rsid w:val="009B12C4"/>
    <w:pPr>
      <w:suppressAutoHyphens/>
      <w:spacing w:after="0" w:line="240" w:lineRule="auto"/>
    </w:pPr>
    <w:rPr>
      <w:rFonts w:ascii="Courier New" w:eastAsia="Times New Roman" w:hAnsi="Courier New" w:cs="Courier New"/>
      <w:sz w:val="20"/>
      <w:szCs w:val="20"/>
      <w:lang w:val="uk-UA" w:eastAsia="ar-SA"/>
    </w:rPr>
  </w:style>
  <w:style w:type="paragraph" w:styleId="ad">
    <w:name w:val="Body Text Indent"/>
    <w:basedOn w:val="a"/>
    <w:link w:val="ae"/>
    <w:rsid w:val="009B12C4"/>
    <w:pPr>
      <w:suppressAutoHyphens/>
      <w:spacing w:after="0" w:line="240" w:lineRule="auto"/>
      <w:ind w:firstLine="900"/>
      <w:jc w:val="center"/>
    </w:pPr>
    <w:rPr>
      <w:rFonts w:ascii="Times New Roman" w:eastAsia="Times New Roman" w:hAnsi="Times New Roman" w:cs="Times New Roman"/>
      <w:sz w:val="28"/>
      <w:szCs w:val="28"/>
      <w:lang w:val="uk-UA" w:eastAsia="ar-SA"/>
    </w:rPr>
  </w:style>
  <w:style w:type="character" w:customStyle="1" w:styleId="ae">
    <w:name w:val="Основной текст с отступом Знак"/>
    <w:basedOn w:val="a0"/>
    <w:link w:val="ad"/>
    <w:rsid w:val="009B12C4"/>
    <w:rPr>
      <w:rFonts w:ascii="Times New Roman" w:eastAsia="Times New Roman" w:hAnsi="Times New Roman" w:cs="Times New Roman"/>
      <w:sz w:val="28"/>
      <w:szCs w:val="28"/>
      <w:lang w:val="uk-UA" w:eastAsia="ar-SA"/>
    </w:rPr>
  </w:style>
  <w:style w:type="paragraph" w:customStyle="1" w:styleId="21">
    <w:name w:val="Основной текст с отступом 21"/>
    <w:basedOn w:val="a"/>
    <w:rsid w:val="009B12C4"/>
    <w:pPr>
      <w:suppressAutoHyphens/>
      <w:spacing w:after="0" w:line="240" w:lineRule="auto"/>
      <w:ind w:firstLine="900"/>
    </w:pPr>
    <w:rPr>
      <w:rFonts w:ascii="Times New Roman" w:eastAsia="Times New Roman" w:hAnsi="Times New Roman" w:cs="Times New Roman"/>
      <w:sz w:val="28"/>
      <w:szCs w:val="28"/>
      <w:lang w:val="uk-UA" w:eastAsia="ar-SA"/>
    </w:rPr>
  </w:style>
  <w:style w:type="paragraph" w:customStyle="1" w:styleId="FR3">
    <w:name w:val="FR3"/>
    <w:rsid w:val="009B12C4"/>
    <w:pPr>
      <w:widowControl w:val="0"/>
      <w:suppressAutoHyphens/>
      <w:autoSpaceDE w:val="0"/>
      <w:spacing w:before="420" w:after="0" w:line="300" w:lineRule="auto"/>
      <w:ind w:left="120" w:right="3800"/>
    </w:pPr>
    <w:rPr>
      <w:rFonts w:ascii="Arial" w:eastAsia="Arial" w:hAnsi="Arial" w:cs="Arial"/>
      <w:sz w:val="16"/>
      <w:szCs w:val="16"/>
      <w:lang w:val="uk-UA" w:eastAsia="ar-SA"/>
    </w:rPr>
  </w:style>
  <w:style w:type="paragraph" w:customStyle="1" w:styleId="16">
    <w:name w:val="Текст выноски1"/>
    <w:basedOn w:val="a"/>
    <w:rsid w:val="009B12C4"/>
    <w:pPr>
      <w:widowControl w:val="0"/>
      <w:suppressAutoHyphens/>
      <w:spacing w:before="60" w:after="0" w:line="300" w:lineRule="auto"/>
      <w:ind w:left="40" w:firstLine="760"/>
      <w:jc w:val="both"/>
    </w:pPr>
    <w:rPr>
      <w:rFonts w:ascii="Tahoma" w:eastAsia="Times New Roman" w:hAnsi="Tahoma" w:cs="Tahoma"/>
      <w:sz w:val="16"/>
      <w:szCs w:val="16"/>
      <w:lang w:val="uk-UA" w:eastAsia="ar-SA"/>
    </w:rPr>
  </w:style>
  <w:style w:type="paragraph" w:styleId="HTML">
    <w:name w:val="HTML Preformatted"/>
    <w:basedOn w:val="a"/>
    <w:link w:val="HTML0"/>
    <w:rsid w:val="009B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Arial Unicode MS" w:hAnsi="Courier New" w:cs="Times New Roman"/>
      <w:color w:val="000000"/>
      <w:sz w:val="24"/>
      <w:szCs w:val="24"/>
      <w:lang w:eastAsia="ar-SA"/>
    </w:rPr>
  </w:style>
  <w:style w:type="character" w:customStyle="1" w:styleId="HTML0">
    <w:name w:val="Стандартный HTML Знак"/>
    <w:basedOn w:val="a0"/>
    <w:link w:val="HTML"/>
    <w:rsid w:val="009B12C4"/>
    <w:rPr>
      <w:rFonts w:ascii="Courier New" w:eastAsia="Arial Unicode MS" w:hAnsi="Courier New" w:cs="Times New Roman"/>
      <w:color w:val="000000"/>
      <w:sz w:val="24"/>
      <w:szCs w:val="24"/>
      <w:lang w:eastAsia="ar-SA"/>
    </w:rPr>
  </w:style>
  <w:style w:type="paragraph" w:customStyle="1" w:styleId="31">
    <w:name w:val="Основной текст с отступом 31"/>
    <w:basedOn w:val="a"/>
    <w:rsid w:val="009B12C4"/>
    <w:pPr>
      <w:suppressAutoHyphens/>
      <w:spacing w:after="0" w:line="240" w:lineRule="auto"/>
      <w:ind w:firstLine="709"/>
      <w:jc w:val="both"/>
    </w:pPr>
    <w:rPr>
      <w:rFonts w:ascii="Times New Roman" w:eastAsia="Times New Roman" w:hAnsi="Times New Roman" w:cs="Times New Roman"/>
      <w:sz w:val="28"/>
      <w:szCs w:val="28"/>
      <w:lang w:val="uk-UA" w:eastAsia="ar-SA"/>
    </w:rPr>
  </w:style>
  <w:style w:type="paragraph" w:styleId="af">
    <w:name w:val="Title"/>
    <w:basedOn w:val="a"/>
    <w:next w:val="af0"/>
    <w:link w:val="17"/>
    <w:qFormat/>
    <w:rsid w:val="009B12C4"/>
    <w:pPr>
      <w:suppressAutoHyphens/>
      <w:spacing w:after="0" w:line="240" w:lineRule="auto"/>
      <w:jc w:val="center"/>
    </w:pPr>
    <w:rPr>
      <w:rFonts w:ascii="Times New Roman" w:eastAsia="Times New Roman" w:hAnsi="Times New Roman" w:cs="Times New Roman"/>
      <w:b/>
      <w:bCs/>
      <w:sz w:val="28"/>
      <w:szCs w:val="28"/>
      <w:lang w:val="uk-UA" w:eastAsia="ar-SA"/>
    </w:rPr>
  </w:style>
  <w:style w:type="character" w:customStyle="1" w:styleId="17">
    <w:name w:val="Название Знак1"/>
    <w:basedOn w:val="a0"/>
    <w:link w:val="af"/>
    <w:rsid w:val="009B12C4"/>
    <w:rPr>
      <w:rFonts w:ascii="Times New Roman" w:eastAsia="Times New Roman" w:hAnsi="Times New Roman" w:cs="Times New Roman"/>
      <w:b/>
      <w:bCs/>
      <w:sz w:val="28"/>
      <w:szCs w:val="28"/>
      <w:lang w:val="uk-UA" w:eastAsia="ar-SA"/>
    </w:rPr>
  </w:style>
  <w:style w:type="paragraph" w:styleId="af0">
    <w:name w:val="Subtitle"/>
    <w:basedOn w:val="a7"/>
    <w:next w:val="a8"/>
    <w:link w:val="af1"/>
    <w:qFormat/>
    <w:rsid w:val="009B12C4"/>
    <w:pPr>
      <w:jc w:val="center"/>
    </w:pPr>
    <w:rPr>
      <w:i/>
      <w:iCs/>
    </w:rPr>
  </w:style>
  <w:style w:type="character" w:customStyle="1" w:styleId="af1">
    <w:name w:val="Подзаголовок Знак"/>
    <w:basedOn w:val="a0"/>
    <w:link w:val="af0"/>
    <w:rsid w:val="009B12C4"/>
    <w:rPr>
      <w:rFonts w:ascii="Arial" w:eastAsia="Lucida Sans Unicode" w:hAnsi="Arial" w:cs="Mangal"/>
      <w:i/>
      <w:iCs/>
      <w:sz w:val="28"/>
      <w:szCs w:val="28"/>
      <w:lang w:val="uk-UA" w:eastAsia="ar-SA"/>
    </w:rPr>
  </w:style>
  <w:style w:type="paragraph" w:customStyle="1" w:styleId="18">
    <w:name w:val="Обычный1"/>
    <w:rsid w:val="009B12C4"/>
    <w:pPr>
      <w:widowControl w:val="0"/>
      <w:suppressAutoHyphens/>
      <w:spacing w:before="60" w:after="0" w:line="300" w:lineRule="auto"/>
      <w:ind w:left="40" w:firstLine="760"/>
      <w:jc w:val="both"/>
    </w:pPr>
    <w:rPr>
      <w:rFonts w:ascii="Times New Roman" w:eastAsia="Arial" w:hAnsi="Times New Roman" w:cs="Times New Roman"/>
      <w:sz w:val="24"/>
      <w:szCs w:val="20"/>
      <w:lang w:val="uk-UA" w:eastAsia="ar-SA"/>
    </w:rPr>
  </w:style>
  <w:style w:type="paragraph" w:customStyle="1" w:styleId="210">
    <w:name w:val="Основной текст 21"/>
    <w:basedOn w:val="a"/>
    <w:rsid w:val="009B12C4"/>
    <w:pPr>
      <w:suppressAutoHyphens/>
      <w:spacing w:after="0" w:line="240" w:lineRule="auto"/>
      <w:jc w:val="both"/>
    </w:pPr>
    <w:rPr>
      <w:rFonts w:ascii="Times New Roman" w:eastAsia="Times New Roman" w:hAnsi="Times New Roman" w:cs="Times New Roman"/>
      <w:sz w:val="28"/>
      <w:szCs w:val="24"/>
      <w:lang w:val="uk-UA" w:eastAsia="ar-SA"/>
    </w:rPr>
  </w:style>
  <w:style w:type="paragraph" w:customStyle="1" w:styleId="af2">
    <w:name w:val="Знак Знак Знак Знак Знак Знак Знак"/>
    <w:basedOn w:val="a"/>
    <w:rsid w:val="009B12C4"/>
    <w:pPr>
      <w:suppressAutoHyphens/>
      <w:spacing w:after="0" w:line="240" w:lineRule="auto"/>
    </w:pPr>
    <w:rPr>
      <w:rFonts w:ascii="Verdana" w:eastAsia="Times New Roman" w:hAnsi="Verdana" w:cs="Verdana"/>
      <w:sz w:val="20"/>
      <w:szCs w:val="20"/>
      <w:lang w:val="en-US" w:eastAsia="ar-SA"/>
    </w:rPr>
  </w:style>
  <w:style w:type="paragraph" w:customStyle="1" w:styleId="af3">
    <w:name w:val="Глава документу"/>
    <w:basedOn w:val="a"/>
    <w:next w:val="a"/>
    <w:rsid w:val="009B12C4"/>
    <w:pPr>
      <w:keepNext/>
      <w:keepLines/>
      <w:suppressAutoHyphens/>
      <w:spacing w:before="120" w:after="120" w:line="240" w:lineRule="auto"/>
      <w:jc w:val="center"/>
    </w:pPr>
    <w:rPr>
      <w:rFonts w:ascii="Antiqua" w:eastAsia="Times New Roman" w:hAnsi="Antiqua" w:cs="Times New Roman"/>
      <w:sz w:val="26"/>
      <w:szCs w:val="20"/>
      <w:lang w:val="uk-UA" w:eastAsia="ar-SA"/>
    </w:rPr>
  </w:style>
  <w:style w:type="paragraph" w:styleId="af4">
    <w:name w:val="Balloon Text"/>
    <w:basedOn w:val="a"/>
    <w:link w:val="af5"/>
    <w:rsid w:val="009B12C4"/>
    <w:pPr>
      <w:widowControl w:val="0"/>
      <w:suppressAutoHyphens/>
      <w:spacing w:before="60" w:after="0" w:line="300" w:lineRule="auto"/>
      <w:ind w:left="40" w:firstLine="760"/>
      <w:jc w:val="both"/>
    </w:pPr>
    <w:rPr>
      <w:rFonts w:ascii="Tahoma" w:eastAsia="Times New Roman" w:hAnsi="Tahoma" w:cs="Tahoma"/>
      <w:sz w:val="16"/>
      <w:szCs w:val="16"/>
      <w:lang w:val="uk-UA" w:eastAsia="ar-SA"/>
    </w:rPr>
  </w:style>
  <w:style w:type="character" w:customStyle="1" w:styleId="af5">
    <w:name w:val="Текст выноски Знак"/>
    <w:basedOn w:val="a0"/>
    <w:link w:val="af4"/>
    <w:rsid w:val="009B12C4"/>
    <w:rPr>
      <w:rFonts w:ascii="Tahoma" w:eastAsia="Times New Roman" w:hAnsi="Tahoma" w:cs="Tahoma"/>
      <w:sz w:val="16"/>
      <w:szCs w:val="16"/>
      <w:lang w:val="uk-UA" w:eastAsia="ar-SA"/>
    </w:rPr>
  </w:style>
  <w:style w:type="paragraph" w:styleId="af6">
    <w:name w:val="footer"/>
    <w:basedOn w:val="a"/>
    <w:link w:val="af7"/>
    <w:rsid w:val="009B12C4"/>
    <w:pPr>
      <w:widowControl w:val="0"/>
      <w:tabs>
        <w:tab w:val="center" w:pos="4677"/>
        <w:tab w:val="right" w:pos="9355"/>
      </w:tabs>
      <w:suppressAutoHyphens/>
      <w:spacing w:before="60" w:after="0" w:line="300" w:lineRule="auto"/>
      <w:ind w:left="40" w:firstLine="760"/>
      <w:jc w:val="both"/>
    </w:pPr>
    <w:rPr>
      <w:rFonts w:ascii="Times New Roman" w:eastAsia="Times New Roman" w:hAnsi="Times New Roman" w:cs="Times New Roman"/>
      <w:sz w:val="24"/>
      <w:szCs w:val="24"/>
      <w:lang w:val="uk-UA" w:eastAsia="ar-SA"/>
    </w:rPr>
  </w:style>
  <w:style w:type="character" w:customStyle="1" w:styleId="af7">
    <w:name w:val="Нижний колонтитул Знак"/>
    <w:basedOn w:val="a0"/>
    <w:link w:val="af6"/>
    <w:rsid w:val="009B12C4"/>
    <w:rPr>
      <w:rFonts w:ascii="Times New Roman" w:eastAsia="Times New Roman" w:hAnsi="Times New Roman" w:cs="Times New Roman"/>
      <w:sz w:val="24"/>
      <w:szCs w:val="24"/>
      <w:lang w:val="uk-UA" w:eastAsia="ar-SA"/>
    </w:rPr>
  </w:style>
  <w:style w:type="paragraph" w:customStyle="1" w:styleId="af8">
    <w:name w:val="Знак"/>
    <w:basedOn w:val="a"/>
    <w:rsid w:val="009B12C4"/>
    <w:pPr>
      <w:suppressAutoHyphens/>
      <w:spacing w:after="0" w:line="240" w:lineRule="auto"/>
    </w:pPr>
    <w:rPr>
      <w:rFonts w:ascii="Verdana" w:eastAsia="Times New Roman" w:hAnsi="Verdana" w:cs="Verdana"/>
      <w:sz w:val="20"/>
      <w:szCs w:val="20"/>
      <w:lang w:val="en-US" w:eastAsia="ar-SA"/>
    </w:rPr>
  </w:style>
  <w:style w:type="paragraph" w:customStyle="1" w:styleId="ShapkaDocumentu">
    <w:name w:val="Shapka Documentu"/>
    <w:basedOn w:val="a"/>
    <w:rsid w:val="009B12C4"/>
    <w:pPr>
      <w:keepNext/>
      <w:keepLines/>
      <w:suppressAutoHyphens/>
      <w:spacing w:after="240" w:line="240" w:lineRule="auto"/>
      <w:ind w:left="3969"/>
      <w:jc w:val="center"/>
    </w:pPr>
    <w:rPr>
      <w:rFonts w:ascii="Antiqua" w:eastAsia="Times New Roman" w:hAnsi="Antiqua" w:cs="Times New Roman"/>
      <w:sz w:val="26"/>
      <w:szCs w:val="20"/>
      <w:lang w:val="uk-UA" w:eastAsia="ar-SA"/>
    </w:rPr>
  </w:style>
  <w:style w:type="paragraph" w:customStyle="1" w:styleId="19">
    <w:name w:val="Знак1"/>
    <w:basedOn w:val="a"/>
    <w:rsid w:val="009B12C4"/>
    <w:pPr>
      <w:suppressAutoHyphens/>
      <w:spacing w:after="0" w:line="240" w:lineRule="auto"/>
    </w:pPr>
    <w:rPr>
      <w:rFonts w:ascii="Bookshelf Symbol 7" w:eastAsia="Times New Roman" w:hAnsi="Bookshelf Symbol 7" w:cs="Bookshelf Symbol 7"/>
      <w:sz w:val="20"/>
      <w:szCs w:val="20"/>
      <w:lang w:val="en-US" w:eastAsia="ar-SA"/>
    </w:rPr>
  </w:style>
  <w:style w:type="paragraph" w:customStyle="1" w:styleId="Web">
    <w:name w:val="Обычный (Web)"/>
    <w:basedOn w:val="a"/>
    <w:rsid w:val="009B12C4"/>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310">
    <w:name w:val="Основной текст 31"/>
    <w:basedOn w:val="a"/>
    <w:rsid w:val="009B12C4"/>
    <w:pPr>
      <w:suppressAutoHyphens/>
      <w:spacing w:after="0" w:line="240" w:lineRule="auto"/>
      <w:jc w:val="center"/>
    </w:pPr>
    <w:rPr>
      <w:rFonts w:ascii="Times New Roman" w:eastAsia="Times New Roman" w:hAnsi="Times New Roman" w:cs="Times New Roman"/>
      <w:b/>
      <w:bCs/>
      <w:sz w:val="28"/>
      <w:szCs w:val="24"/>
      <w:lang w:val="uk-UA" w:eastAsia="ar-SA"/>
    </w:rPr>
  </w:style>
  <w:style w:type="paragraph" w:customStyle="1" w:styleId="af9">
    <w:name w:val="Содержимое таблицы"/>
    <w:basedOn w:val="a"/>
    <w:rsid w:val="009B12C4"/>
    <w:pPr>
      <w:widowControl w:val="0"/>
      <w:suppressLineNumbers/>
      <w:suppressAutoHyphens/>
      <w:spacing w:before="60" w:after="0" w:line="300" w:lineRule="auto"/>
      <w:ind w:left="40" w:firstLine="760"/>
      <w:jc w:val="both"/>
    </w:pPr>
    <w:rPr>
      <w:rFonts w:ascii="Times New Roman" w:eastAsia="Times New Roman" w:hAnsi="Times New Roman" w:cs="Times New Roman"/>
      <w:sz w:val="24"/>
      <w:szCs w:val="24"/>
      <w:lang w:val="uk-UA" w:eastAsia="ar-SA"/>
    </w:rPr>
  </w:style>
  <w:style w:type="paragraph" w:customStyle="1" w:styleId="afa">
    <w:name w:val="Заголовок таблицы"/>
    <w:basedOn w:val="af9"/>
    <w:rsid w:val="009B12C4"/>
    <w:pPr>
      <w:jc w:val="center"/>
    </w:pPr>
    <w:rPr>
      <w:b/>
      <w:bCs/>
    </w:rPr>
  </w:style>
  <w:style w:type="paragraph" w:customStyle="1" w:styleId="afb">
    <w:name w:val="Содержимое врезки"/>
    <w:basedOn w:val="a8"/>
    <w:rsid w:val="009B12C4"/>
  </w:style>
  <w:style w:type="paragraph" w:customStyle="1" w:styleId="n7777ch3">
    <w:name w:val="n7777ch3"/>
    <w:basedOn w:val="a"/>
    <w:uiPriority w:val="99"/>
    <w:rsid w:val="009B12C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c">
    <w:name w:val="No Spacing"/>
    <w:uiPriority w:val="1"/>
    <w:qFormat/>
    <w:rsid w:val="009B12C4"/>
    <w:pPr>
      <w:widowControl w:val="0"/>
      <w:suppressAutoHyphens/>
      <w:spacing w:after="0" w:line="240" w:lineRule="auto"/>
      <w:ind w:left="40" w:firstLine="760"/>
      <w:jc w:val="both"/>
    </w:pPr>
    <w:rPr>
      <w:rFonts w:ascii="Times New Roman" w:eastAsia="Times New Roman" w:hAnsi="Times New Roman" w:cs="Times New Roman"/>
      <w:sz w:val="24"/>
      <w:szCs w:val="24"/>
      <w:lang w:val="uk-UA" w:eastAsia="ar-SA"/>
    </w:rPr>
  </w:style>
  <w:style w:type="character" w:styleId="afd">
    <w:name w:val="Strong"/>
    <w:basedOn w:val="a0"/>
    <w:uiPriority w:val="22"/>
    <w:qFormat/>
    <w:rsid w:val="009B12C4"/>
    <w:rPr>
      <w:b/>
      <w:bCs/>
    </w:rPr>
  </w:style>
  <w:style w:type="paragraph" w:styleId="afe">
    <w:name w:val="List Paragraph"/>
    <w:basedOn w:val="a"/>
    <w:uiPriority w:val="34"/>
    <w:qFormat/>
    <w:rsid w:val="00270935"/>
    <w:pPr>
      <w:ind w:left="720"/>
      <w:contextualSpacing/>
    </w:pPr>
  </w:style>
  <w:style w:type="character" w:customStyle="1" w:styleId="HTML1">
    <w:name w:val="Стандартный HTML Знак1"/>
    <w:aliases w:val="Стандартный HTML Знак Знак"/>
    <w:basedOn w:val="a0"/>
    <w:rsid w:val="008843EF"/>
    <w:rPr>
      <w:rFonts w:ascii="Courier New" w:hAnsi="Courier New" w:cs="Courier New"/>
      <w:color w:val="000000"/>
      <w:sz w:val="21"/>
      <w:szCs w:val="21"/>
      <w:lang w:val="ru-RU"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281B5-1F8F-4EBF-A03C-364CA469D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18139</TotalTime>
  <Pages>57</Pages>
  <Words>20308</Words>
  <Characters>115761</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135798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117</cp:revision>
  <cp:lastPrinted>2016-08-01T10:15:00Z</cp:lastPrinted>
  <dcterms:created xsi:type="dcterms:W3CDTF">2016-07-24T04:03:00Z</dcterms:created>
  <dcterms:modified xsi:type="dcterms:W3CDTF">2017-10-05T11:35:00Z</dcterms:modified>
</cp:coreProperties>
</file>